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5EC" w:rsidRDefault="001745EC">
      <w:pPr>
        <w:spacing w:line="408" w:lineRule="auto"/>
        <w:ind w:left="120"/>
        <w:jc w:val="center"/>
        <w:rPr>
          <w:b/>
          <w:color w:val="000000"/>
          <w:sz w:val="28"/>
          <w:lang w:val="en-US"/>
        </w:rPr>
      </w:pPr>
      <w:r w:rsidRPr="001745EC">
        <w:rPr>
          <w:b/>
          <w:color w:val="000000"/>
          <w:sz w:val="28"/>
          <w:lang w:val="en-US"/>
        </w:rPr>
        <w:object w:dxaOrig="8925" w:dyaOrig="12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4pt;height:631.8pt" o:ole="">
            <v:imagedata r:id="rId10" o:title=""/>
          </v:shape>
          <o:OLEObject Type="Embed" ProgID="AcroExch.Document.7" ShapeID="_x0000_i1025" DrawAspect="Content" ObjectID="_1790491779" r:id="rId11"/>
        </w:object>
      </w:r>
    </w:p>
    <w:p w:rsidR="001745EC" w:rsidRDefault="001745EC">
      <w:pPr>
        <w:spacing w:line="408" w:lineRule="auto"/>
        <w:ind w:left="120"/>
        <w:jc w:val="center"/>
        <w:rPr>
          <w:b/>
          <w:color w:val="000000"/>
          <w:sz w:val="28"/>
          <w:lang w:val="en-US"/>
        </w:rPr>
      </w:pPr>
    </w:p>
    <w:p w:rsidR="001745EC" w:rsidRDefault="001745EC">
      <w:pPr>
        <w:spacing w:line="408" w:lineRule="auto"/>
        <w:ind w:left="120"/>
        <w:jc w:val="center"/>
        <w:rPr>
          <w:b/>
          <w:color w:val="000000"/>
          <w:sz w:val="28"/>
          <w:lang w:val="en-US"/>
        </w:rPr>
      </w:pPr>
    </w:p>
    <w:p w:rsidR="001745EC" w:rsidRDefault="001745EC">
      <w:pPr>
        <w:spacing w:line="408" w:lineRule="auto"/>
        <w:ind w:left="120"/>
        <w:jc w:val="center"/>
        <w:rPr>
          <w:b/>
          <w:color w:val="000000"/>
          <w:sz w:val="28"/>
          <w:lang w:val="en-US"/>
        </w:rPr>
      </w:pPr>
    </w:p>
    <w:p w:rsidR="001745EC" w:rsidRDefault="001745EC">
      <w:pPr>
        <w:spacing w:line="408" w:lineRule="auto"/>
        <w:ind w:left="120"/>
        <w:jc w:val="center"/>
        <w:rPr>
          <w:b/>
          <w:color w:val="000000"/>
          <w:sz w:val="28"/>
          <w:lang w:val="en-US"/>
        </w:rPr>
      </w:pPr>
      <w:bookmarkStart w:id="0" w:name="_GoBack"/>
      <w:bookmarkEnd w:id="0"/>
    </w:p>
    <w:p w:rsidR="00F2546B" w:rsidRDefault="001E25E0">
      <w:pPr>
        <w:spacing w:line="408" w:lineRule="auto"/>
        <w:ind w:left="120"/>
        <w:jc w:val="center"/>
        <w:rPr>
          <w:sz w:val="28"/>
          <w:szCs w:val="28"/>
        </w:rPr>
      </w:pPr>
      <w:r>
        <w:rPr>
          <w:b/>
          <w:color w:val="000000"/>
          <w:sz w:val="28"/>
        </w:rPr>
        <w:lastRenderedPageBreak/>
        <w:t>МИНИСТЕР</w:t>
      </w:r>
      <w:r>
        <w:rPr>
          <w:b/>
          <w:color w:val="000000"/>
          <w:sz w:val="28"/>
          <w:szCs w:val="28"/>
        </w:rPr>
        <w:t>СТВО ПРОСВЕЩЕНИЯ РОССИЙСКОЙ ФЕДЕРАЦИИ</w:t>
      </w:r>
    </w:p>
    <w:p w:rsidR="00F2546B" w:rsidRDefault="001E25E0">
      <w:pPr>
        <w:spacing w:line="408" w:lineRule="auto"/>
        <w:ind w:left="120"/>
        <w:jc w:val="center"/>
        <w:rPr>
          <w:sz w:val="28"/>
          <w:szCs w:val="28"/>
        </w:rPr>
      </w:pPr>
      <w:r>
        <w:rPr>
          <w:sz w:val="28"/>
          <w:szCs w:val="28"/>
        </w:rPr>
        <w:t>Департамент общего образования  Томской области</w:t>
      </w:r>
    </w:p>
    <w:p w:rsidR="00F2546B" w:rsidRDefault="001E25E0">
      <w:pPr>
        <w:spacing w:line="408" w:lineRule="auto"/>
        <w:ind w:left="120"/>
        <w:jc w:val="center"/>
        <w:rPr>
          <w:sz w:val="28"/>
          <w:szCs w:val="28"/>
        </w:rPr>
      </w:pPr>
      <w:r>
        <w:rPr>
          <w:sz w:val="28"/>
          <w:szCs w:val="28"/>
        </w:rPr>
        <w:t>Управление образования Администрации Томского района</w:t>
      </w:r>
    </w:p>
    <w:p w:rsidR="00F2546B" w:rsidRDefault="001E25E0">
      <w:pPr>
        <w:spacing w:line="408" w:lineRule="auto"/>
        <w:ind w:left="120"/>
        <w:jc w:val="center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МАОУ Малиновская СОШ Томского района</w:t>
      </w:r>
    </w:p>
    <w:p w:rsidR="00F2546B" w:rsidRDefault="00F2546B">
      <w:pPr>
        <w:ind w:left="120"/>
      </w:pPr>
    </w:p>
    <w:p w:rsidR="00F2546B" w:rsidRDefault="00F2546B">
      <w:pPr>
        <w:ind w:left="120"/>
      </w:pPr>
    </w:p>
    <w:p w:rsidR="00F2546B" w:rsidRDefault="00F2546B">
      <w:pPr>
        <w:ind w:left="120"/>
      </w:pPr>
    </w:p>
    <w:p w:rsidR="00F2546B" w:rsidRDefault="00F2546B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2546B">
        <w:tc>
          <w:tcPr>
            <w:tcW w:w="3114" w:type="dxa"/>
          </w:tcPr>
          <w:p w:rsidR="00F2546B" w:rsidRDefault="001E25E0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:rsidR="00F2546B" w:rsidRDefault="001E25E0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 учителей эстетического цикла</w:t>
            </w:r>
          </w:p>
          <w:p w:rsidR="00F2546B" w:rsidRDefault="001E25E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F2546B" w:rsidRDefault="001E25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Ибрагимова Ю.В.</w:t>
            </w:r>
          </w:p>
          <w:p w:rsidR="00F2546B" w:rsidRDefault="001E25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 «29» 08. 2024 г.</w:t>
            </w:r>
          </w:p>
          <w:p w:rsidR="00F2546B" w:rsidRDefault="00F2546B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2546B" w:rsidRDefault="001E25E0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СОГЛАСОВАНО</w:t>
            </w:r>
          </w:p>
          <w:p w:rsidR="00F2546B" w:rsidRDefault="001E25E0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Зам. </w:t>
            </w:r>
            <w:proofErr w:type="spellStart"/>
            <w:r>
              <w:rPr>
                <w:color w:val="000000"/>
                <w:sz w:val="28"/>
                <w:szCs w:val="28"/>
              </w:rPr>
              <w:t>дир</w:t>
            </w:r>
            <w:proofErr w:type="spellEnd"/>
            <w:r>
              <w:rPr>
                <w:color w:val="000000"/>
                <w:sz w:val="28"/>
                <w:szCs w:val="28"/>
              </w:rPr>
              <w:t>. по УВР</w:t>
            </w:r>
          </w:p>
          <w:p w:rsidR="00F2546B" w:rsidRDefault="001E25E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F2546B" w:rsidRDefault="001E25E0">
            <w:pPr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Дядькина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Е.В.</w:t>
            </w:r>
          </w:p>
          <w:p w:rsidR="00F2546B" w:rsidRDefault="001E25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№8 от «30» 08   2024 г.</w:t>
            </w:r>
          </w:p>
          <w:p w:rsidR="00F2546B" w:rsidRDefault="00F2546B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2546B" w:rsidRDefault="001E25E0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F2546B" w:rsidRDefault="001E25E0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 школы</w:t>
            </w:r>
          </w:p>
          <w:p w:rsidR="00F2546B" w:rsidRDefault="001E25E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F2546B" w:rsidRDefault="001E25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Черепанова Т.Г. </w:t>
            </w:r>
          </w:p>
          <w:p w:rsidR="00F2546B" w:rsidRDefault="001E25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Приказ №185 </w:t>
            </w:r>
          </w:p>
          <w:p w:rsidR="00F2546B" w:rsidRDefault="001E25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«30» 08 . 2024 г.</w:t>
            </w:r>
          </w:p>
          <w:p w:rsidR="00F2546B" w:rsidRDefault="00F2546B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F2546B" w:rsidRDefault="00F2546B">
      <w:pPr>
        <w:ind w:left="120"/>
      </w:pPr>
    </w:p>
    <w:p w:rsidR="00F2546B" w:rsidRDefault="00F2546B">
      <w:pPr>
        <w:ind w:left="120"/>
      </w:pPr>
    </w:p>
    <w:p w:rsidR="00F2546B" w:rsidRDefault="00F2546B">
      <w:pPr>
        <w:ind w:left="120"/>
      </w:pPr>
    </w:p>
    <w:p w:rsidR="00F2546B" w:rsidRDefault="00F2546B">
      <w:pPr>
        <w:ind w:left="120"/>
      </w:pPr>
    </w:p>
    <w:p w:rsidR="00F2546B" w:rsidRDefault="00F2546B">
      <w:pPr>
        <w:ind w:left="120"/>
      </w:pPr>
    </w:p>
    <w:p w:rsidR="00F2546B" w:rsidRDefault="001E25E0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F2546B" w:rsidRDefault="001E25E0">
      <w:pPr>
        <w:spacing w:line="408" w:lineRule="auto"/>
        <w:ind w:left="120"/>
        <w:jc w:val="center"/>
      </w:pPr>
      <w:r>
        <w:rPr>
          <w:color w:val="000000"/>
          <w:sz w:val="28"/>
        </w:rPr>
        <w:t>(ID 4284629)</w:t>
      </w:r>
    </w:p>
    <w:p w:rsidR="00F2546B" w:rsidRDefault="001E25E0">
      <w:pPr>
        <w:pStyle w:val="a3"/>
        <w:ind w:firstLineChars="550" w:firstLine="1760"/>
        <w:rPr>
          <w:sz w:val="32"/>
          <w:szCs w:val="32"/>
        </w:rPr>
      </w:pPr>
      <w:r>
        <w:rPr>
          <w:sz w:val="32"/>
          <w:szCs w:val="32"/>
        </w:rPr>
        <w:t>по внеурочной деятельности «В мире поделок»</w:t>
      </w:r>
    </w:p>
    <w:p w:rsidR="00F2546B" w:rsidRDefault="00F2546B">
      <w:pPr>
        <w:rPr>
          <w:sz w:val="20"/>
        </w:rPr>
      </w:pPr>
    </w:p>
    <w:p w:rsidR="00F2546B" w:rsidRDefault="00F2546B">
      <w:pPr>
        <w:rPr>
          <w:sz w:val="20"/>
        </w:rPr>
      </w:pPr>
    </w:p>
    <w:p w:rsidR="00F2546B" w:rsidRDefault="00F2546B">
      <w:pPr>
        <w:rPr>
          <w:sz w:val="20"/>
        </w:rPr>
      </w:pPr>
    </w:p>
    <w:p w:rsidR="00F2546B" w:rsidRDefault="00F2546B">
      <w:pPr>
        <w:rPr>
          <w:sz w:val="20"/>
        </w:rPr>
      </w:pPr>
    </w:p>
    <w:p w:rsidR="00F2546B" w:rsidRDefault="00F2546B">
      <w:pPr>
        <w:rPr>
          <w:sz w:val="20"/>
        </w:rPr>
      </w:pPr>
    </w:p>
    <w:p w:rsidR="00F2546B" w:rsidRDefault="00F2546B">
      <w:pPr>
        <w:rPr>
          <w:sz w:val="20"/>
        </w:rPr>
      </w:pPr>
    </w:p>
    <w:p w:rsidR="00F2546B" w:rsidRDefault="00F2546B">
      <w:pPr>
        <w:rPr>
          <w:sz w:val="20"/>
        </w:rPr>
      </w:pPr>
    </w:p>
    <w:p w:rsidR="00F2546B" w:rsidRDefault="00F2546B">
      <w:pPr>
        <w:rPr>
          <w:sz w:val="20"/>
        </w:rPr>
      </w:pPr>
    </w:p>
    <w:p w:rsidR="00F2546B" w:rsidRDefault="00F2546B">
      <w:pPr>
        <w:rPr>
          <w:sz w:val="20"/>
        </w:rPr>
      </w:pPr>
    </w:p>
    <w:p w:rsidR="00F2546B" w:rsidRDefault="00F2546B">
      <w:pPr>
        <w:rPr>
          <w:sz w:val="20"/>
        </w:rPr>
      </w:pPr>
    </w:p>
    <w:p w:rsidR="00F2546B" w:rsidRDefault="00F2546B">
      <w:pPr>
        <w:rPr>
          <w:sz w:val="20"/>
        </w:rPr>
      </w:pPr>
    </w:p>
    <w:p w:rsidR="00F2546B" w:rsidRDefault="00F2546B">
      <w:pPr>
        <w:rPr>
          <w:sz w:val="20"/>
        </w:rPr>
      </w:pPr>
    </w:p>
    <w:p w:rsidR="00F2546B" w:rsidRDefault="00F2546B">
      <w:pPr>
        <w:rPr>
          <w:sz w:val="20"/>
        </w:rPr>
      </w:pPr>
    </w:p>
    <w:p w:rsidR="00F2546B" w:rsidRDefault="00F2546B">
      <w:pPr>
        <w:rPr>
          <w:sz w:val="20"/>
        </w:rPr>
      </w:pPr>
    </w:p>
    <w:p w:rsidR="00F2546B" w:rsidRDefault="00F2546B">
      <w:pPr>
        <w:rPr>
          <w:sz w:val="20"/>
        </w:rPr>
      </w:pPr>
    </w:p>
    <w:p w:rsidR="00F2546B" w:rsidRDefault="00F2546B">
      <w:pPr>
        <w:rPr>
          <w:sz w:val="20"/>
        </w:rPr>
      </w:pPr>
    </w:p>
    <w:p w:rsidR="00F2546B" w:rsidRDefault="00F2546B">
      <w:pPr>
        <w:rPr>
          <w:sz w:val="20"/>
        </w:rPr>
      </w:pPr>
    </w:p>
    <w:p w:rsidR="00F2546B" w:rsidRDefault="00F2546B">
      <w:pPr>
        <w:rPr>
          <w:sz w:val="20"/>
        </w:rPr>
      </w:pPr>
    </w:p>
    <w:p w:rsidR="00F2546B" w:rsidRDefault="00F2546B">
      <w:pPr>
        <w:rPr>
          <w:sz w:val="20"/>
        </w:rPr>
      </w:pPr>
    </w:p>
    <w:p w:rsidR="00F2546B" w:rsidRDefault="00F2546B">
      <w:pPr>
        <w:rPr>
          <w:sz w:val="20"/>
        </w:rPr>
      </w:pPr>
    </w:p>
    <w:p w:rsidR="00F2546B" w:rsidRDefault="00F2546B">
      <w:pPr>
        <w:rPr>
          <w:sz w:val="20"/>
        </w:rPr>
      </w:pPr>
    </w:p>
    <w:p w:rsidR="00F2546B" w:rsidRDefault="00F2546B">
      <w:pPr>
        <w:rPr>
          <w:sz w:val="20"/>
        </w:rPr>
      </w:pPr>
    </w:p>
    <w:p w:rsidR="00F2546B" w:rsidRDefault="00F2546B">
      <w:pPr>
        <w:rPr>
          <w:sz w:val="20"/>
        </w:rPr>
      </w:pPr>
    </w:p>
    <w:p w:rsidR="00F2546B" w:rsidRDefault="00F2546B">
      <w:pPr>
        <w:jc w:val="center"/>
        <w:rPr>
          <w:sz w:val="20"/>
        </w:rPr>
      </w:pPr>
    </w:p>
    <w:p w:rsidR="00F2546B" w:rsidRDefault="00F2546B">
      <w:pPr>
        <w:rPr>
          <w:b/>
          <w:bCs/>
          <w:sz w:val="28"/>
          <w:szCs w:val="28"/>
        </w:rPr>
      </w:pPr>
    </w:p>
    <w:p w:rsidR="00F2546B" w:rsidRDefault="001E25E0">
      <w:pPr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С. Малиновка 2024-2025</w:t>
      </w:r>
    </w:p>
    <w:p w:rsidR="001745EC" w:rsidRDefault="001745EC">
      <w:pPr>
        <w:jc w:val="center"/>
        <w:rPr>
          <w:b/>
          <w:bCs/>
          <w:sz w:val="28"/>
          <w:szCs w:val="28"/>
          <w:lang w:val="en-US"/>
        </w:rPr>
      </w:pPr>
    </w:p>
    <w:p w:rsidR="001745EC" w:rsidRDefault="001745EC">
      <w:pPr>
        <w:jc w:val="center"/>
        <w:rPr>
          <w:b/>
          <w:bCs/>
          <w:sz w:val="28"/>
          <w:szCs w:val="28"/>
          <w:lang w:val="en-US"/>
        </w:rPr>
      </w:pPr>
    </w:p>
    <w:p w:rsidR="001745EC" w:rsidRPr="001745EC" w:rsidRDefault="001745EC">
      <w:pPr>
        <w:jc w:val="center"/>
        <w:rPr>
          <w:b/>
          <w:bCs/>
          <w:sz w:val="28"/>
          <w:szCs w:val="28"/>
          <w:lang w:val="en-US"/>
        </w:rPr>
        <w:sectPr w:rsidR="001745EC" w:rsidRPr="001745EC">
          <w:type w:val="continuous"/>
          <w:pgSz w:w="11910" w:h="16840"/>
          <w:pgMar w:top="1240" w:right="340" w:bottom="280" w:left="1480" w:header="720" w:footer="720" w:gutter="0"/>
          <w:cols w:space="720"/>
        </w:sectPr>
      </w:pPr>
    </w:p>
    <w:p w:rsidR="00F2546B" w:rsidRDefault="001E25E0">
      <w:pPr>
        <w:pStyle w:val="1"/>
        <w:spacing w:before="74" w:line="296" w:lineRule="exact"/>
        <w:ind w:left="2052"/>
      </w:pPr>
      <w:r>
        <w:rPr>
          <w:spacing w:val="-2"/>
        </w:rPr>
        <w:lastRenderedPageBreak/>
        <w:t>ПОЯСНИТЕЛЬНАЯ ЗАПИСКА.</w:t>
      </w:r>
    </w:p>
    <w:p w:rsidR="00F2546B" w:rsidRDefault="001E25E0">
      <w:pPr>
        <w:pStyle w:val="a3"/>
        <w:ind w:right="230" w:firstLine="707"/>
        <w:jc w:val="both"/>
      </w:pPr>
      <w:r>
        <w:t>Декоративно – прикладное творчество воспитывает чуткое отношение к прекрасному, способствует формированию гармонично развитой личности. Видеть красоту</w:t>
      </w:r>
      <w:r>
        <w:rPr>
          <w:spacing w:val="-3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декоративно -</w:t>
      </w:r>
      <w:r>
        <w:rPr>
          <w:spacing w:val="-1"/>
        </w:rPr>
        <w:t xml:space="preserve"> </w:t>
      </w:r>
      <w:r>
        <w:t>прикладного</w:t>
      </w:r>
      <w:r>
        <w:rPr>
          <w:spacing w:val="-2"/>
        </w:rPr>
        <w:t xml:space="preserve"> </w:t>
      </w:r>
      <w:r>
        <w:t>творчества,</w:t>
      </w:r>
      <w:r>
        <w:rPr>
          <w:spacing w:val="-2"/>
        </w:rPr>
        <w:t xml:space="preserve"> </w:t>
      </w:r>
      <w:r>
        <w:t>попробовать</w:t>
      </w:r>
      <w:r>
        <w:rPr>
          <w:spacing w:val="-2"/>
        </w:rPr>
        <w:t xml:space="preserve"> </w:t>
      </w:r>
      <w:r>
        <w:t>изготовить</w:t>
      </w:r>
      <w:r>
        <w:rPr>
          <w:spacing w:val="-2"/>
        </w:rPr>
        <w:t xml:space="preserve"> </w:t>
      </w:r>
      <w:r>
        <w:t>их своими руками, это ли не важно, это ли не интересно для ребенка?</w:t>
      </w:r>
    </w:p>
    <w:p w:rsidR="00F2546B" w:rsidRDefault="001E25E0">
      <w:pPr>
        <w:pStyle w:val="a3"/>
        <w:ind w:right="223" w:firstLine="707"/>
        <w:jc w:val="both"/>
      </w:pPr>
      <w:r>
        <w:t>В.А. Сухомлинский писал, что «ребенок по своей природе – пытливый исследователь, открыватель мира. Так пусть перед ним открывается чудесный мир в живых красках, ярких и трепетных звуках, в сказке и игре, в собственном творчестве, в стремлении делать добро людям. Через сказку, фантазию, игру, через неповторимое детское творчество – верная дорога к сердцу ребенка».</w:t>
      </w:r>
    </w:p>
    <w:p w:rsidR="00F2546B" w:rsidRDefault="001E25E0">
      <w:pPr>
        <w:pStyle w:val="a3"/>
        <w:ind w:right="225" w:firstLine="707"/>
        <w:jc w:val="both"/>
      </w:pPr>
      <w:r>
        <w:rPr>
          <w:b/>
        </w:rPr>
        <w:t>Актуальность</w:t>
      </w:r>
      <w:r>
        <w:rPr>
          <w:b/>
          <w:spacing w:val="-3"/>
        </w:rPr>
        <w:t xml:space="preserve"> </w:t>
      </w:r>
      <w:r>
        <w:t>курса внеурочной деятельности</w:t>
      </w:r>
      <w:r>
        <w:rPr>
          <w:spacing w:val="-1"/>
        </w:rPr>
        <w:t xml:space="preserve"> </w:t>
      </w:r>
      <w:r>
        <w:t>«В мире поделок» заключается в том, что она предоставляет возможность осуществлять индивидуальный подход к каждому ребёнку, раскрывать его личностные задатки, прививать любовь к</w:t>
      </w:r>
      <w:r>
        <w:rPr>
          <w:spacing w:val="40"/>
        </w:rPr>
        <w:t xml:space="preserve"> </w:t>
      </w:r>
      <w:r>
        <w:t>народному творчеству, развивать художественно-эстетический вкус.</w:t>
      </w:r>
    </w:p>
    <w:p w:rsidR="00F2546B" w:rsidRDefault="001E25E0">
      <w:pPr>
        <w:pStyle w:val="a3"/>
        <w:ind w:right="223" w:firstLine="707"/>
        <w:jc w:val="both"/>
      </w:pPr>
      <w:r>
        <w:t>Не секрет, что в настоящее время у многих детей</w:t>
      </w:r>
      <w:r>
        <w:rPr>
          <w:spacing w:val="-3"/>
        </w:rPr>
        <w:t xml:space="preserve"> </w:t>
      </w:r>
      <w:r>
        <w:t>недостаточно развита мелкая моторика. Дети неумело</w:t>
      </w:r>
      <w:r>
        <w:rPr>
          <w:spacing w:val="-2"/>
        </w:rPr>
        <w:t xml:space="preserve"> </w:t>
      </w:r>
      <w:r>
        <w:t>держат</w:t>
      </w:r>
      <w:r>
        <w:rPr>
          <w:spacing w:val="-3"/>
        </w:rPr>
        <w:t xml:space="preserve"> </w:t>
      </w:r>
      <w:r>
        <w:t>карандаш, ручку или кисть в качестве рабочего инструмента. Развитие мелкой моторики у детей – это одна из актуальных проблем, так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слабость</w:t>
      </w:r>
      <w:r>
        <w:rPr>
          <w:spacing w:val="-1"/>
        </w:rPr>
        <w:t xml:space="preserve"> </w:t>
      </w:r>
      <w:r>
        <w:t>движения</w:t>
      </w:r>
      <w:r>
        <w:rPr>
          <w:spacing w:val="-1"/>
        </w:rPr>
        <w:t xml:space="preserve"> </w:t>
      </w:r>
      <w:r>
        <w:t>пальцев</w:t>
      </w:r>
      <w:r>
        <w:rPr>
          <w:spacing w:val="-1"/>
        </w:rPr>
        <w:t xml:space="preserve"> </w:t>
      </w:r>
      <w:r>
        <w:t>и кистей</w:t>
      </w:r>
      <w:r>
        <w:rPr>
          <w:spacing w:val="-1"/>
        </w:rPr>
        <w:t xml:space="preserve"> </w:t>
      </w:r>
      <w:r>
        <w:t>рук</w:t>
      </w:r>
      <w:r>
        <w:rPr>
          <w:spacing w:val="-1"/>
        </w:rPr>
        <w:t xml:space="preserve"> </w:t>
      </w:r>
      <w:r>
        <w:t>затрудняют</w:t>
      </w:r>
      <w:r>
        <w:rPr>
          <w:spacing w:val="-1"/>
        </w:rPr>
        <w:t xml:space="preserve"> </w:t>
      </w:r>
      <w:r>
        <w:t>овладение</w:t>
      </w:r>
      <w:r>
        <w:rPr>
          <w:spacing w:val="-1"/>
        </w:rPr>
        <w:t xml:space="preserve"> </w:t>
      </w:r>
      <w:r>
        <w:t>простейшими, необходимыми умениями и навыками. К тому же уровень развития мелкой моторики – один из показателей интеллектуального развития ребенка. Обычно ребёнок, имеющий высокий уровень развития мелкой моторики, умеет логически рассуждать:</w:t>
      </w:r>
      <w:r>
        <w:rPr>
          <w:spacing w:val="40"/>
        </w:rPr>
        <w:t xml:space="preserve"> </w:t>
      </w:r>
      <w:r>
        <w:t>у него достаточно развиты память и внимание, связная речь. Развитие мелкой моторики у детей также является актуальной проблемой в настоящее время.</w:t>
      </w:r>
    </w:p>
    <w:p w:rsidR="00F2546B" w:rsidRDefault="001E25E0">
      <w:pPr>
        <w:pStyle w:val="a3"/>
        <w:ind w:right="223" w:firstLine="707"/>
        <w:jc w:val="both"/>
      </w:pPr>
      <w:r>
        <w:rPr>
          <w:b/>
        </w:rPr>
        <w:t>В данный ку</w:t>
      </w:r>
      <w:proofErr w:type="gramStart"/>
      <w:r>
        <w:rPr>
          <w:b/>
        </w:rPr>
        <w:t xml:space="preserve">рс </w:t>
      </w:r>
      <w:r>
        <w:t>вкл</w:t>
      </w:r>
      <w:proofErr w:type="gramEnd"/>
      <w:r>
        <w:t>ючены различные виды декоративно – прикладного творчества, как известные учащимся (аппликация, оригами), так и современные, еще мало</w:t>
      </w:r>
      <w:r>
        <w:rPr>
          <w:spacing w:val="-3"/>
        </w:rPr>
        <w:t xml:space="preserve"> </w:t>
      </w:r>
      <w:r>
        <w:t>применяемые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практике,</w:t>
      </w:r>
      <w:r>
        <w:rPr>
          <w:spacing w:val="-3"/>
        </w:rPr>
        <w:t xml:space="preserve"> </w:t>
      </w:r>
      <w:r>
        <w:t>(</w:t>
      </w:r>
      <w:proofErr w:type="spellStart"/>
      <w:r>
        <w:t>айрис</w:t>
      </w:r>
      <w:proofErr w:type="spellEnd"/>
      <w:r>
        <w:t xml:space="preserve"> </w:t>
      </w:r>
      <w:proofErr w:type="spellStart"/>
      <w:r>
        <w:t>фолдинг</w:t>
      </w:r>
      <w:proofErr w:type="spellEnd"/>
      <w:r>
        <w:t>,</w:t>
      </w:r>
      <w:r>
        <w:rPr>
          <w:spacing w:val="-4"/>
        </w:rPr>
        <w:t xml:space="preserve"> </w:t>
      </w:r>
      <w:r>
        <w:t>торцевание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т.д.). Занятия увлекают детей своей необычностью, возможностью фантазировать, творчески общаться друг с другом, найти своё будущее увлечение, которое раскроет их творческие способности и разнообразит досуг.</w:t>
      </w:r>
    </w:p>
    <w:p w:rsidR="00F2546B" w:rsidRDefault="001E25E0">
      <w:pPr>
        <w:pStyle w:val="a3"/>
        <w:ind w:right="224" w:firstLine="707"/>
        <w:jc w:val="both"/>
      </w:pPr>
      <w:r>
        <w:rPr>
          <w:b/>
        </w:rPr>
        <w:t xml:space="preserve">Педагогической целесообразностью </w:t>
      </w:r>
      <w:r>
        <w:t>курса является введение ребенка в удивительный мир творчества, дающий возможность практического освоения различных видов декоративно-прикладного творчества. Учащиеся учатся создавать красоту своими руками! Эти занятия не только формируют эстетический вкус, но и дают детям необходимые технические знания, развивают трудовые умения и навыки, то есть осуществляют психологическую и практическую подготовку к труду.</w:t>
      </w:r>
    </w:p>
    <w:p w:rsidR="00F2546B" w:rsidRDefault="001E25E0">
      <w:pPr>
        <w:pStyle w:val="a3"/>
        <w:tabs>
          <w:tab w:val="left" w:pos="1028"/>
          <w:tab w:val="left" w:pos="1361"/>
          <w:tab w:val="left" w:pos="2542"/>
          <w:tab w:val="left" w:pos="3996"/>
          <w:tab w:val="left" w:pos="5718"/>
          <w:tab w:val="left" w:pos="6998"/>
          <w:tab w:val="left" w:pos="8467"/>
        </w:tabs>
        <w:ind w:right="220"/>
      </w:pPr>
      <w:r>
        <w:rPr>
          <w:b/>
          <w:spacing w:val="-4"/>
        </w:rPr>
        <w:t>Цель</w:t>
      </w:r>
      <w:r>
        <w:rPr>
          <w:b/>
        </w:rPr>
        <w:tab/>
      </w:r>
      <w:r>
        <w:rPr>
          <w:spacing w:val="-10"/>
        </w:rPr>
        <w:t>–</w:t>
      </w:r>
      <w:r>
        <w:tab/>
      </w:r>
      <w:r>
        <w:rPr>
          <w:spacing w:val="-2"/>
        </w:rPr>
        <w:t>развитие</w:t>
      </w:r>
      <w:r>
        <w:tab/>
      </w:r>
      <w:r>
        <w:rPr>
          <w:spacing w:val="-2"/>
        </w:rPr>
        <w:t>творческих</w:t>
      </w:r>
      <w:r>
        <w:tab/>
      </w:r>
      <w:r>
        <w:rPr>
          <w:spacing w:val="-2"/>
        </w:rPr>
        <w:t>способностей</w:t>
      </w:r>
      <w:r>
        <w:tab/>
      </w:r>
      <w:r>
        <w:rPr>
          <w:spacing w:val="-2"/>
        </w:rPr>
        <w:t>учащихся</w:t>
      </w:r>
      <w:r>
        <w:tab/>
      </w:r>
      <w:r>
        <w:rPr>
          <w:spacing w:val="-2"/>
        </w:rPr>
        <w:t>средствами</w:t>
      </w:r>
      <w:r>
        <w:tab/>
      </w:r>
      <w:r>
        <w:rPr>
          <w:spacing w:val="-2"/>
        </w:rPr>
        <w:t xml:space="preserve">декоративно </w:t>
      </w:r>
      <w:r>
        <w:t>прикладного творчества.</w:t>
      </w:r>
    </w:p>
    <w:p w:rsidR="00F2546B" w:rsidRDefault="001E25E0">
      <w:pPr>
        <w:spacing w:before="7" w:line="298" w:lineRule="exact"/>
        <w:ind w:left="222"/>
        <w:rPr>
          <w:b/>
          <w:sz w:val="26"/>
        </w:rPr>
      </w:pPr>
      <w:r>
        <w:rPr>
          <w:b/>
          <w:spacing w:val="-2"/>
          <w:sz w:val="26"/>
        </w:rPr>
        <w:t>Задачи:</w:t>
      </w:r>
    </w:p>
    <w:p w:rsidR="00F2546B" w:rsidRDefault="001E25E0">
      <w:pPr>
        <w:spacing w:line="295" w:lineRule="exact"/>
        <w:ind w:left="222"/>
        <w:rPr>
          <w:b/>
          <w:sz w:val="26"/>
        </w:rPr>
      </w:pPr>
      <w:r>
        <w:rPr>
          <w:b/>
          <w:spacing w:val="-2"/>
          <w:sz w:val="26"/>
        </w:rPr>
        <w:t>Обучающие:</w:t>
      </w:r>
    </w:p>
    <w:p w:rsidR="00F2546B" w:rsidRDefault="001E25E0">
      <w:pPr>
        <w:pStyle w:val="a4"/>
        <w:numPr>
          <w:ilvl w:val="0"/>
          <w:numId w:val="1"/>
        </w:numPr>
        <w:tabs>
          <w:tab w:val="left" w:pos="480"/>
        </w:tabs>
        <w:spacing w:line="295" w:lineRule="exact"/>
        <w:ind w:left="480" w:hanging="258"/>
        <w:rPr>
          <w:sz w:val="26"/>
        </w:rPr>
      </w:pPr>
      <w:r>
        <w:rPr>
          <w:sz w:val="26"/>
        </w:rPr>
        <w:t>Познакомить</w:t>
      </w:r>
      <w:r>
        <w:rPr>
          <w:spacing w:val="-10"/>
          <w:sz w:val="26"/>
        </w:rPr>
        <w:t xml:space="preserve"> </w:t>
      </w:r>
      <w:r>
        <w:rPr>
          <w:sz w:val="26"/>
        </w:rPr>
        <w:t>с</w:t>
      </w:r>
      <w:r>
        <w:rPr>
          <w:spacing w:val="-10"/>
          <w:sz w:val="26"/>
        </w:rPr>
        <w:t xml:space="preserve"> </w:t>
      </w:r>
      <w:r>
        <w:rPr>
          <w:sz w:val="26"/>
        </w:rPr>
        <w:t>основными</w:t>
      </w:r>
      <w:r>
        <w:rPr>
          <w:spacing w:val="-10"/>
          <w:sz w:val="26"/>
        </w:rPr>
        <w:t xml:space="preserve"> </w:t>
      </w:r>
      <w:r>
        <w:rPr>
          <w:sz w:val="26"/>
        </w:rPr>
        <w:t>видами</w:t>
      </w:r>
      <w:r>
        <w:rPr>
          <w:spacing w:val="-10"/>
          <w:sz w:val="26"/>
        </w:rPr>
        <w:t xml:space="preserve"> </w:t>
      </w:r>
      <w:r>
        <w:rPr>
          <w:sz w:val="26"/>
        </w:rPr>
        <w:t>декоративно</w:t>
      </w:r>
      <w:r>
        <w:rPr>
          <w:spacing w:val="-8"/>
          <w:sz w:val="26"/>
        </w:rPr>
        <w:t xml:space="preserve"> </w:t>
      </w:r>
      <w:r>
        <w:rPr>
          <w:sz w:val="26"/>
        </w:rPr>
        <w:t>–</w:t>
      </w:r>
      <w:r>
        <w:rPr>
          <w:spacing w:val="-9"/>
          <w:sz w:val="26"/>
        </w:rPr>
        <w:t xml:space="preserve"> </w:t>
      </w:r>
      <w:r>
        <w:rPr>
          <w:sz w:val="26"/>
        </w:rPr>
        <w:t>прикладного</w:t>
      </w:r>
      <w:r>
        <w:rPr>
          <w:spacing w:val="-8"/>
          <w:sz w:val="26"/>
        </w:rPr>
        <w:t xml:space="preserve"> </w:t>
      </w:r>
      <w:r>
        <w:rPr>
          <w:spacing w:val="-2"/>
          <w:sz w:val="26"/>
        </w:rPr>
        <w:t>творчества.</w:t>
      </w:r>
    </w:p>
    <w:p w:rsidR="00F2546B" w:rsidRDefault="001E25E0">
      <w:pPr>
        <w:pStyle w:val="a4"/>
        <w:numPr>
          <w:ilvl w:val="0"/>
          <w:numId w:val="1"/>
        </w:numPr>
        <w:tabs>
          <w:tab w:val="left" w:pos="598"/>
        </w:tabs>
        <w:ind w:left="222" w:right="230" w:firstLine="0"/>
        <w:rPr>
          <w:sz w:val="26"/>
        </w:rPr>
      </w:pPr>
      <w:r>
        <w:rPr>
          <w:sz w:val="26"/>
        </w:rPr>
        <w:t>Познакомить</w:t>
      </w:r>
      <w:r>
        <w:rPr>
          <w:spacing w:val="80"/>
          <w:sz w:val="26"/>
        </w:rPr>
        <w:t xml:space="preserve"> </w:t>
      </w:r>
      <w:r>
        <w:rPr>
          <w:sz w:val="26"/>
        </w:rPr>
        <w:t>с</w:t>
      </w:r>
      <w:r>
        <w:rPr>
          <w:spacing w:val="80"/>
          <w:sz w:val="26"/>
        </w:rPr>
        <w:t xml:space="preserve"> </w:t>
      </w:r>
      <w:r>
        <w:rPr>
          <w:sz w:val="26"/>
        </w:rPr>
        <w:t>основами</w:t>
      </w:r>
      <w:r>
        <w:rPr>
          <w:spacing w:val="80"/>
          <w:sz w:val="26"/>
        </w:rPr>
        <w:t xml:space="preserve"> </w:t>
      </w:r>
      <w:r>
        <w:rPr>
          <w:sz w:val="26"/>
        </w:rPr>
        <w:t>знаний</w:t>
      </w:r>
      <w:r>
        <w:rPr>
          <w:spacing w:val="80"/>
          <w:sz w:val="26"/>
        </w:rPr>
        <w:t xml:space="preserve"> </w:t>
      </w:r>
      <w:r>
        <w:rPr>
          <w:sz w:val="26"/>
        </w:rPr>
        <w:t>в</w:t>
      </w:r>
      <w:r>
        <w:rPr>
          <w:spacing w:val="80"/>
          <w:sz w:val="26"/>
        </w:rPr>
        <w:t xml:space="preserve"> </w:t>
      </w:r>
      <w:r>
        <w:rPr>
          <w:sz w:val="26"/>
        </w:rPr>
        <w:t>области</w:t>
      </w:r>
      <w:r>
        <w:rPr>
          <w:spacing w:val="80"/>
          <w:sz w:val="26"/>
        </w:rPr>
        <w:t xml:space="preserve"> </w:t>
      </w:r>
      <w:r>
        <w:rPr>
          <w:sz w:val="26"/>
        </w:rPr>
        <w:t>композиции,</w:t>
      </w:r>
      <w:r>
        <w:rPr>
          <w:spacing w:val="80"/>
          <w:sz w:val="26"/>
        </w:rPr>
        <w:t xml:space="preserve"> </w:t>
      </w:r>
      <w:r>
        <w:rPr>
          <w:sz w:val="26"/>
        </w:rPr>
        <w:t>формообразования, декоративно – прикладного творчества.</w:t>
      </w:r>
    </w:p>
    <w:p w:rsidR="00F2546B" w:rsidRDefault="001E25E0">
      <w:pPr>
        <w:pStyle w:val="a4"/>
        <w:numPr>
          <w:ilvl w:val="0"/>
          <w:numId w:val="1"/>
        </w:numPr>
        <w:tabs>
          <w:tab w:val="left" w:pos="480"/>
        </w:tabs>
        <w:spacing w:before="1" w:line="298" w:lineRule="exact"/>
        <w:ind w:left="480" w:hanging="258"/>
        <w:rPr>
          <w:sz w:val="26"/>
        </w:rPr>
      </w:pPr>
      <w:r>
        <w:rPr>
          <w:sz w:val="26"/>
        </w:rPr>
        <w:t>Формировать</w:t>
      </w:r>
      <w:r>
        <w:rPr>
          <w:spacing w:val="-11"/>
          <w:sz w:val="26"/>
        </w:rPr>
        <w:t xml:space="preserve"> </w:t>
      </w:r>
      <w:r>
        <w:rPr>
          <w:sz w:val="26"/>
        </w:rPr>
        <w:t>навыки</w:t>
      </w:r>
      <w:r>
        <w:rPr>
          <w:spacing w:val="-10"/>
          <w:sz w:val="26"/>
        </w:rPr>
        <w:t xml:space="preserve"> </w:t>
      </w:r>
      <w:r>
        <w:rPr>
          <w:sz w:val="26"/>
        </w:rPr>
        <w:t>выполнения</w:t>
      </w:r>
      <w:r>
        <w:rPr>
          <w:spacing w:val="-9"/>
          <w:sz w:val="26"/>
        </w:rPr>
        <w:t xml:space="preserve"> </w:t>
      </w:r>
      <w:r>
        <w:rPr>
          <w:sz w:val="26"/>
        </w:rPr>
        <w:t>поделок</w:t>
      </w:r>
      <w:r>
        <w:rPr>
          <w:spacing w:val="-11"/>
          <w:sz w:val="26"/>
        </w:rPr>
        <w:t xml:space="preserve"> </w:t>
      </w:r>
      <w:r>
        <w:rPr>
          <w:sz w:val="26"/>
        </w:rPr>
        <w:t>в</w:t>
      </w:r>
      <w:r>
        <w:rPr>
          <w:spacing w:val="-9"/>
          <w:sz w:val="26"/>
        </w:rPr>
        <w:t xml:space="preserve"> </w:t>
      </w:r>
      <w:r>
        <w:rPr>
          <w:sz w:val="26"/>
        </w:rPr>
        <w:t>различных</w:t>
      </w:r>
      <w:r>
        <w:rPr>
          <w:spacing w:val="-10"/>
          <w:sz w:val="26"/>
        </w:rPr>
        <w:t xml:space="preserve"> </w:t>
      </w:r>
      <w:r>
        <w:rPr>
          <w:spacing w:val="-2"/>
          <w:sz w:val="26"/>
        </w:rPr>
        <w:t>техниках.</w:t>
      </w:r>
    </w:p>
    <w:p w:rsidR="00F2546B" w:rsidRDefault="001E25E0">
      <w:pPr>
        <w:pStyle w:val="a4"/>
        <w:numPr>
          <w:ilvl w:val="0"/>
          <w:numId w:val="1"/>
        </w:numPr>
        <w:tabs>
          <w:tab w:val="left" w:pos="607"/>
        </w:tabs>
        <w:spacing w:line="242" w:lineRule="auto"/>
        <w:ind w:left="222" w:right="224" w:firstLine="0"/>
        <w:rPr>
          <w:b/>
          <w:sz w:val="26"/>
        </w:rPr>
      </w:pPr>
      <w:r>
        <w:rPr>
          <w:sz w:val="26"/>
        </w:rPr>
        <w:t>Совершенствовать</w:t>
      </w:r>
      <w:r>
        <w:rPr>
          <w:spacing w:val="80"/>
          <w:sz w:val="26"/>
        </w:rPr>
        <w:t xml:space="preserve"> </w:t>
      </w:r>
      <w:r>
        <w:rPr>
          <w:sz w:val="26"/>
        </w:rPr>
        <w:t>умения</w:t>
      </w:r>
      <w:r>
        <w:rPr>
          <w:spacing w:val="80"/>
          <w:sz w:val="26"/>
        </w:rPr>
        <w:t xml:space="preserve"> </w:t>
      </w:r>
      <w:r>
        <w:rPr>
          <w:sz w:val="26"/>
        </w:rPr>
        <w:t>и</w:t>
      </w:r>
      <w:r>
        <w:rPr>
          <w:spacing w:val="80"/>
          <w:sz w:val="26"/>
        </w:rPr>
        <w:t xml:space="preserve"> </w:t>
      </w:r>
      <w:r>
        <w:rPr>
          <w:sz w:val="26"/>
        </w:rPr>
        <w:t>формировать</w:t>
      </w:r>
      <w:r>
        <w:rPr>
          <w:spacing w:val="80"/>
          <w:sz w:val="26"/>
        </w:rPr>
        <w:t xml:space="preserve"> </w:t>
      </w:r>
      <w:r>
        <w:rPr>
          <w:sz w:val="26"/>
        </w:rPr>
        <w:t>навыки</w:t>
      </w:r>
      <w:r>
        <w:rPr>
          <w:spacing w:val="80"/>
          <w:sz w:val="26"/>
        </w:rPr>
        <w:t xml:space="preserve"> </w:t>
      </w:r>
      <w:r>
        <w:rPr>
          <w:sz w:val="26"/>
        </w:rPr>
        <w:t>работы</w:t>
      </w:r>
      <w:r>
        <w:rPr>
          <w:spacing w:val="80"/>
          <w:sz w:val="26"/>
        </w:rPr>
        <w:t xml:space="preserve"> </w:t>
      </w:r>
      <w:r>
        <w:rPr>
          <w:sz w:val="26"/>
        </w:rPr>
        <w:t>с</w:t>
      </w:r>
      <w:r>
        <w:rPr>
          <w:spacing w:val="80"/>
          <w:sz w:val="26"/>
        </w:rPr>
        <w:t xml:space="preserve"> </w:t>
      </w:r>
      <w:r>
        <w:rPr>
          <w:sz w:val="26"/>
        </w:rPr>
        <w:t>необходимыми</w:t>
      </w:r>
      <w:r>
        <w:rPr>
          <w:spacing w:val="80"/>
          <w:w w:val="150"/>
          <w:sz w:val="26"/>
        </w:rPr>
        <w:t xml:space="preserve"> </w:t>
      </w:r>
      <w:r>
        <w:rPr>
          <w:sz w:val="26"/>
        </w:rPr>
        <w:t xml:space="preserve">инструментами и приспособлениями при обработке различных материалов. </w:t>
      </w:r>
      <w:r>
        <w:rPr>
          <w:b/>
          <w:spacing w:val="-2"/>
          <w:sz w:val="26"/>
        </w:rPr>
        <w:t>Воспитательные:</w:t>
      </w:r>
    </w:p>
    <w:p w:rsidR="00F2546B" w:rsidRDefault="001E25E0">
      <w:pPr>
        <w:pStyle w:val="a4"/>
        <w:numPr>
          <w:ilvl w:val="1"/>
          <w:numId w:val="1"/>
        </w:numPr>
        <w:tabs>
          <w:tab w:val="left" w:pos="559"/>
        </w:tabs>
        <w:ind w:right="223" w:firstLine="0"/>
        <w:rPr>
          <w:sz w:val="26"/>
        </w:rPr>
      </w:pPr>
      <w:r>
        <w:rPr>
          <w:sz w:val="26"/>
        </w:rPr>
        <w:t>Воспитывать</w:t>
      </w:r>
      <w:r>
        <w:rPr>
          <w:spacing w:val="40"/>
          <w:sz w:val="26"/>
        </w:rPr>
        <w:t xml:space="preserve"> </w:t>
      </w:r>
      <w:r>
        <w:rPr>
          <w:sz w:val="26"/>
        </w:rPr>
        <w:t>у</w:t>
      </w:r>
      <w:r>
        <w:rPr>
          <w:spacing w:val="40"/>
          <w:sz w:val="26"/>
        </w:rPr>
        <w:t xml:space="preserve"> </w:t>
      </w:r>
      <w:r>
        <w:rPr>
          <w:sz w:val="26"/>
        </w:rPr>
        <w:t>учащихся</w:t>
      </w:r>
      <w:r>
        <w:rPr>
          <w:spacing w:val="40"/>
          <w:sz w:val="26"/>
        </w:rPr>
        <w:t xml:space="preserve"> </w:t>
      </w:r>
      <w:r>
        <w:rPr>
          <w:sz w:val="26"/>
        </w:rPr>
        <w:t>уважение</w:t>
      </w:r>
      <w:r>
        <w:rPr>
          <w:spacing w:val="40"/>
          <w:sz w:val="26"/>
        </w:rPr>
        <w:t xml:space="preserve"> </w:t>
      </w:r>
      <w:r>
        <w:rPr>
          <w:sz w:val="26"/>
        </w:rPr>
        <w:t>к</w:t>
      </w:r>
      <w:r>
        <w:rPr>
          <w:spacing w:val="40"/>
          <w:sz w:val="26"/>
        </w:rPr>
        <w:t xml:space="preserve"> </w:t>
      </w:r>
      <w:r>
        <w:rPr>
          <w:sz w:val="26"/>
        </w:rPr>
        <w:t>декоративно</w:t>
      </w:r>
      <w:r>
        <w:rPr>
          <w:spacing w:val="40"/>
          <w:sz w:val="26"/>
        </w:rPr>
        <w:t xml:space="preserve"> </w:t>
      </w:r>
      <w:r>
        <w:rPr>
          <w:sz w:val="26"/>
        </w:rPr>
        <w:t>–</w:t>
      </w:r>
      <w:r>
        <w:rPr>
          <w:spacing w:val="40"/>
          <w:sz w:val="26"/>
        </w:rPr>
        <w:t xml:space="preserve"> </w:t>
      </w:r>
      <w:r>
        <w:rPr>
          <w:sz w:val="26"/>
        </w:rPr>
        <w:t>прикладному</w:t>
      </w:r>
      <w:r>
        <w:rPr>
          <w:spacing w:val="40"/>
          <w:sz w:val="26"/>
        </w:rPr>
        <w:t xml:space="preserve"> </w:t>
      </w:r>
      <w:r>
        <w:rPr>
          <w:sz w:val="26"/>
        </w:rPr>
        <w:t>творчеству,</w:t>
      </w:r>
      <w:r>
        <w:rPr>
          <w:spacing w:val="80"/>
          <w:sz w:val="26"/>
        </w:rPr>
        <w:t xml:space="preserve"> </w:t>
      </w:r>
      <w:r>
        <w:rPr>
          <w:sz w:val="26"/>
        </w:rPr>
        <w:t>ручному труду, трудолюбие.</w:t>
      </w:r>
    </w:p>
    <w:p w:rsidR="00F2546B" w:rsidRDefault="00F2546B">
      <w:pPr>
        <w:rPr>
          <w:sz w:val="26"/>
        </w:rPr>
        <w:sectPr w:rsidR="00F2546B">
          <w:pgSz w:w="11910" w:h="16840"/>
          <w:pgMar w:top="1040" w:right="340" w:bottom="280" w:left="1480" w:header="720" w:footer="720" w:gutter="0"/>
          <w:cols w:space="720"/>
        </w:sectPr>
      </w:pPr>
    </w:p>
    <w:p w:rsidR="00F2546B" w:rsidRDefault="001E25E0">
      <w:pPr>
        <w:pStyle w:val="a4"/>
        <w:numPr>
          <w:ilvl w:val="1"/>
          <w:numId w:val="1"/>
        </w:numPr>
        <w:tabs>
          <w:tab w:val="left" w:pos="480"/>
        </w:tabs>
        <w:spacing w:before="67"/>
        <w:ind w:left="480" w:hanging="258"/>
        <w:rPr>
          <w:sz w:val="26"/>
        </w:rPr>
      </w:pPr>
      <w:r>
        <w:rPr>
          <w:sz w:val="26"/>
        </w:rPr>
        <w:lastRenderedPageBreak/>
        <w:t>Способствовать</w:t>
      </w:r>
      <w:r>
        <w:rPr>
          <w:spacing w:val="-13"/>
          <w:sz w:val="26"/>
        </w:rPr>
        <w:t xml:space="preserve"> </w:t>
      </w:r>
      <w:r>
        <w:rPr>
          <w:sz w:val="26"/>
        </w:rPr>
        <w:t>созданию</w:t>
      </w:r>
      <w:r>
        <w:rPr>
          <w:spacing w:val="-10"/>
          <w:sz w:val="26"/>
        </w:rPr>
        <w:t xml:space="preserve"> </w:t>
      </w:r>
      <w:r>
        <w:rPr>
          <w:sz w:val="26"/>
        </w:rPr>
        <w:t>условий</w:t>
      </w:r>
      <w:r>
        <w:rPr>
          <w:spacing w:val="-12"/>
          <w:sz w:val="26"/>
        </w:rPr>
        <w:t xml:space="preserve"> </w:t>
      </w:r>
      <w:r>
        <w:rPr>
          <w:sz w:val="26"/>
        </w:rPr>
        <w:t>для</w:t>
      </w:r>
      <w:r>
        <w:rPr>
          <w:spacing w:val="-9"/>
          <w:sz w:val="26"/>
        </w:rPr>
        <w:t xml:space="preserve"> </w:t>
      </w:r>
      <w:r>
        <w:rPr>
          <w:sz w:val="26"/>
        </w:rPr>
        <w:t>эмоционально</w:t>
      </w:r>
      <w:r>
        <w:rPr>
          <w:spacing w:val="-11"/>
          <w:sz w:val="26"/>
        </w:rPr>
        <w:t xml:space="preserve"> </w:t>
      </w:r>
      <w:r>
        <w:rPr>
          <w:sz w:val="26"/>
        </w:rPr>
        <w:t>–</w:t>
      </w:r>
      <w:r>
        <w:rPr>
          <w:spacing w:val="-12"/>
          <w:sz w:val="26"/>
        </w:rPr>
        <w:t xml:space="preserve"> </w:t>
      </w:r>
      <w:r>
        <w:rPr>
          <w:sz w:val="26"/>
        </w:rPr>
        <w:t>психологического</w:t>
      </w:r>
      <w:r>
        <w:rPr>
          <w:spacing w:val="-12"/>
          <w:sz w:val="26"/>
        </w:rPr>
        <w:t xml:space="preserve"> </w:t>
      </w:r>
      <w:r>
        <w:rPr>
          <w:spacing w:val="-2"/>
          <w:sz w:val="26"/>
        </w:rPr>
        <w:t>развития.</w:t>
      </w:r>
    </w:p>
    <w:p w:rsidR="00F2546B" w:rsidRDefault="001E25E0">
      <w:pPr>
        <w:pStyle w:val="a4"/>
        <w:numPr>
          <w:ilvl w:val="1"/>
          <w:numId w:val="1"/>
        </w:numPr>
        <w:tabs>
          <w:tab w:val="left" w:pos="480"/>
        </w:tabs>
        <w:spacing w:before="1"/>
        <w:ind w:left="480" w:hanging="258"/>
        <w:rPr>
          <w:sz w:val="26"/>
        </w:rPr>
      </w:pPr>
      <w:r>
        <w:rPr>
          <w:sz w:val="26"/>
        </w:rPr>
        <w:t>Воспитывать</w:t>
      </w:r>
      <w:r>
        <w:rPr>
          <w:spacing w:val="-9"/>
          <w:sz w:val="26"/>
        </w:rPr>
        <w:t xml:space="preserve"> </w:t>
      </w:r>
      <w:r>
        <w:rPr>
          <w:sz w:val="26"/>
        </w:rPr>
        <w:t>уважение</w:t>
      </w:r>
      <w:r>
        <w:rPr>
          <w:spacing w:val="-12"/>
          <w:sz w:val="26"/>
        </w:rPr>
        <w:t xml:space="preserve"> </w:t>
      </w:r>
      <w:r>
        <w:rPr>
          <w:sz w:val="26"/>
        </w:rPr>
        <w:t>к</w:t>
      </w:r>
      <w:r>
        <w:rPr>
          <w:spacing w:val="-13"/>
          <w:sz w:val="26"/>
        </w:rPr>
        <w:t xml:space="preserve"> </w:t>
      </w:r>
      <w:r>
        <w:rPr>
          <w:sz w:val="26"/>
        </w:rPr>
        <w:t>традициям</w:t>
      </w:r>
      <w:r>
        <w:rPr>
          <w:spacing w:val="-11"/>
          <w:sz w:val="26"/>
        </w:rPr>
        <w:t xml:space="preserve"> </w:t>
      </w:r>
      <w:r>
        <w:rPr>
          <w:sz w:val="26"/>
        </w:rPr>
        <w:t>и</w:t>
      </w:r>
      <w:r>
        <w:rPr>
          <w:spacing w:val="-12"/>
          <w:sz w:val="26"/>
        </w:rPr>
        <w:t xml:space="preserve"> </w:t>
      </w:r>
      <w:r>
        <w:rPr>
          <w:sz w:val="26"/>
        </w:rPr>
        <w:t>нравственным</w:t>
      </w:r>
      <w:r>
        <w:rPr>
          <w:spacing w:val="-12"/>
          <w:sz w:val="26"/>
        </w:rPr>
        <w:t xml:space="preserve"> </w:t>
      </w:r>
      <w:r>
        <w:rPr>
          <w:sz w:val="26"/>
        </w:rPr>
        <w:t>ценностям</w:t>
      </w:r>
      <w:r>
        <w:rPr>
          <w:spacing w:val="-12"/>
          <w:sz w:val="26"/>
        </w:rPr>
        <w:t xml:space="preserve"> </w:t>
      </w:r>
      <w:r>
        <w:rPr>
          <w:sz w:val="26"/>
        </w:rPr>
        <w:t>русского</w:t>
      </w:r>
      <w:r>
        <w:rPr>
          <w:spacing w:val="-12"/>
          <w:sz w:val="26"/>
        </w:rPr>
        <w:t xml:space="preserve"> </w:t>
      </w:r>
      <w:r>
        <w:rPr>
          <w:spacing w:val="-2"/>
          <w:sz w:val="26"/>
        </w:rPr>
        <w:t>народа.</w:t>
      </w:r>
    </w:p>
    <w:p w:rsidR="00F2546B" w:rsidRDefault="001E25E0">
      <w:pPr>
        <w:spacing w:before="1" w:line="298" w:lineRule="exact"/>
        <w:ind w:left="222"/>
        <w:rPr>
          <w:sz w:val="26"/>
        </w:rPr>
      </w:pPr>
      <w:r>
        <w:rPr>
          <w:b/>
          <w:spacing w:val="-2"/>
          <w:sz w:val="26"/>
        </w:rPr>
        <w:t>Развивающи</w:t>
      </w:r>
      <w:r>
        <w:rPr>
          <w:spacing w:val="-2"/>
          <w:sz w:val="26"/>
        </w:rPr>
        <w:t>е:</w:t>
      </w:r>
    </w:p>
    <w:p w:rsidR="00F2546B" w:rsidRDefault="001E25E0">
      <w:pPr>
        <w:pStyle w:val="a4"/>
        <w:numPr>
          <w:ilvl w:val="0"/>
          <w:numId w:val="2"/>
        </w:numPr>
        <w:tabs>
          <w:tab w:val="left" w:pos="543"/>
        </w:tabs>
        <w:ind w:right="227" w:firstLine="0"/>
        <w:rPr>
          <w:sz w:val="26"/>
        </w:rPr>
      </w:pPr>
      <w:r>
        <w:rPr>
          <w:sz w:val="26"/>
        </w:rPr>
        <w:t>Развивать</w:t>
      </w:r>
      <w:r>
        <w:rPr>
          <w:spacing w:val="40"/>
          <w:sz w:val="26"/>
        </w:rPr>
        <w:t xml:space="preserve"> </w:t>
      </w:r>
      <w:r>
        <w:rPr>
          <w:sz w:val="26"/>
        </w:rPr>
        <w:t>творческое</w:t>
      </w:r>
      <w:r>
        <w:rPr>
          <w:spacing w:val="40"/>
          <w:sz w:val="26"/>
        </w:rPr>
        <w:t xml:space="preserve"> </w:t>
      </w:r>
      <w:r>
        <w:rPr>
          <w:sz w:val="26"/>
        </w:rPr>
        <w:t>воображение,</w:t>
      </w:r>
      <w:r>
        <w:rPr>
          <w:spacing w:val="40"/>
          <w:sz w:val="26"/>
        </w:rPr>
        <w:t xml:space="preserve"> </w:t>
      </w:r>
      <w:r>
        <w:rPr>
          <w:sz w:val="26"/>
        </w:rPr>
        <w:t>творческие</w:t>
      </w:r>
      <w:r>
        <w:rPr>
          <w:spacing w:val="40"/>
          <w:sz w:val="26"/>
        </w:rPr>
        <w:t xml:space="preserve"> </w:t>
      </w:r>
      <w:r>
        <w:rPr>
          <w:sz w:val="26"/>
        </w:rPr>
        <w:t>способности,</w:t>
      </w:r>
      <w:r>
        <w:rPr>
          <w:spacing w:val="40"/>
          <w:sz w:val="26"/>
        </w:rPr>
        <w:t xml:space="preserve"> </w:t>
      </w:r>
      <w:r>
        <w:rPr>
          <w:sz w:val="26"/>
        </w:rPr>
        <w:t>фантазию,</w:t>
      </w:r>
      <w:r>
        <w:rPr>
          <w:spacing w:val="40"/>
          <w:sz w:val="26"/>
        </w:rPr>
        <w:t xml:space="preserve"> </w:t>
      </w:r>
      <w:r>
        <w:rPr>
          <w:sz w:val="26"/>
        </w:rPr>
        <w:t xml:space="preserve">мелкую </w:t>
      </w:r>
      <w:r>
        <w:rPr>
          <w:spacing w:val="-2"/>
          <w:sz w:val="26"/>
        </w:rPr>
        <w:t>моторику.</w:t>
      </w:r>
    </w:p>
    <w:p w:rsidR="00F2546B" w:rsidRDefault="001E25E0">
      <w:pPr>
        <w:pStyle w:val="a4"/>
        <w:numPr>
          <w:ilvl w:val="0"/>
          <w:numId w:val="2"/>
        </w:numPr>
        <w:tabs>
          <w:tab w:val="left" w:pos="502"/>
        </w:tabs>
        <w:ind w:right="228" w:firstLine="0"/>
        <w:rPr>
          <w:sz w:val="26"/>
        </w:rPr>
      </w:pPr>
      <w:r>
        <w:rPr>
          <w:sz w:val="26"/>
        </w:rPr>
        <w:t xml:space="preserve">Способствовать формированию самостоятельности, аккуратности при выполнении </w:t>
      </w:r>
      <w:r>
        <w:rPr>
          <w:spacing w:val="-2"/>
          <w:sz w:val="26"/>
        </w:rPr>
        <w:t>поделок.</w:t>
      </w:r>
    </w:p>
    <w:p w:rsidR="00F2546B" w:rsidRDefault="001E25E0">
      <w:pPr>
        <w:pStyle w:val="a3"/>
        <w:spacing w:before="1"/>
        <w:ind w:right="225" w:firstLine="707"/>
        <w:jc w:val="both"/>
      </w:pPr>
      <w:r>
        <w:t xml:space="preserve">Решая комплекс задач необходимо руководствоваться следующими принципами: сознательности, активности, наглядности, доступности, индивидуализации и систематичности, от </w:t>
      </w:r>
      <w:proofErr w:type="gramStart"/>
      <w:r>
        <w:t>простого</w:t>
      </w:r>
      <w:proofErr w:type="gramEnd"/>
      <w:r>
        <w:t xml:space="preserve"> к сложному, системности.</w:t>
      </w:r>
    </w:p>
    <w:p w:rsidR="00F2546B" w:rsidRDefault="001E25E0">
      <w:pPr>
        <w:pStyle w:val="a3"/>
        <w:spacing w:line="297" w:lineRule="exact"/>
        <w:ind w:left="930"/>
        <w:jc w:val="both"/>
      </w:pPr>
      <w:r>
        <w:t>Преподавание</w:t>
      </w:r>
      <w:r>
        <w:rPr>
          <w:spacing w:val="-10"/>
        </w:rPr>
        <w:t xml:space="preserve"> </w:t>
      </w:r>
      <w:r>
        <w:t>ведется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русском</w:t>
      </w:r>
      <w:r>
        <w:rPr>
          <w:spacing w:val="-9"/>
        </w:rPr>
        <w:t xml:space="preserve"> </w:t>
      </w:r>
      <w:r>
        <w:rPr>
          <w:spacing w:val="-2"/>
        </w:rPr>
        <w:t>языке.</w:t>
      </w:r>
    </w:p>
    <w:p w:rsidR="00F2546B" w:rsidRDefault="001E25E0">
      <w:pPr>
        <w:spacing w:before="8"/>
        <w:ind w:left="222" w:right="1215"/>
        <w:jc w:val="both"/>
        <w:rPr>
          <w:b/>
          <w:sz w:val="26"/>
        </w:rPr>
      </w:pPr>
      <w:r>
        <w:rPr>
          <w:b/>
          <w:sz w:val="26"/>
        </w:rPr>
        <w:t>Курс внеурочной деятельности «В мире поделок» рассчитан на три года обучения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по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2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часа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в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неделю,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68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часов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в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год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с</w:t>
      </w:r>
      <w:r>
        <w:rPr>
          <w:b/>
          <w:spacing w:val="-6"/>
          <w:sz w:val="26"/>
        </w:rPr>
        <w:t xml:space="preserve"> </w:t>
      </w:r>
      <w:proofErr w:type="gramStart"/>
      <w:r>
        <w:rPr>
          <w:b/>
          <w:sz w:val="26"/>
        </w:rPr>
        <w:t>обучающимися</w:t>
      </w:r>
      <w:proofErr w:type="gramEnd"/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2-4</w:t>
      </w:r>
      <w:r>
        <w:rPr>
          <w:b/>
          <w:spacing w:val="-6"/>
          <w:sz w:val="26"/>
        </w:rPr>
        <w:t xml:space="preserve"> </w:t>
      </w:r>
      <w:r>
        <w:rPr>
          <w:b/>
          <w:spacing w:val="-2"/>
          <w:sz w:val="26"/>
        </w:rPr>
        <w:t>классов.</w:t>
      </w:r>
    </w:p>
    <w:p w:rsidR="00F2546B" w:rsidRDefault="001E25E0">
      <w:pPr>
        <w:spacing w:before="1" w:line="296" w:lineRule="exact"/>
        <w:ind w:left="4005"/>
        <w:jc w:val="both"/>
        <w:rPr>
          <w:b/>
          <w:sz w:val="26"/>
        </w:rPr>
      </w:pPr>
      <w:r>
        <w:rPr>
          <w:b/>
          <w:sz w:val="26"/>
        </w:rPr>
        <w:t>Структура</w:t>
      </w:r>
      <w:r>
        <w:rPr>
          <w:b/>
          <w:spacing w:val="-10"/>
          <w:sz w:val="26"/>
        </w:rPr>
        <w:t xml:space="preserve"> </w:t>
      </w:r>
      <w:r>
        <w:rPr>
          <w:b/>
          <w:spacing w:val="-2"/>
          <w:sz w:val="26"/>
        </w:rPr>
        <w:t>курса.</w:t>
      </w:r>
    </w:p>
    <w:p w:rsidR="00F2546B" w:rsidRDefault="001E25E0">
      <w:pPr>
        <w:pStyle w:val="a3"/>
        <w:ind w:right="221" w:firstLine="583"/>
        <w:jc w:val="both"/>
      </w:pPr>
      <w:r>
        <w:t>Изучение каждой темы завершается изготовлением изделия, т.е. теоретические задания и технологические приемы подкрепляются практическими умениями.</w:t>
      </w:r>
    </w:p>
    <w:p w:rsidR="00F2546B" w:rsidRDefault="001E25E0">
      <w:pPr>
        <w:pStyle w:val="a3"/>
        <w:spacing w:line="298" w:lineRule="exact"/>
      </w:pPr>
      <w:r>
        <w:rPr>
          <w:u w:val="single"/>
        </w:rPr>
        <w:t>Разделы</w:t>
      </w:r>
      <w:r>
        <w:rPr>
          <w:spacing w:val="-10"/>
          <w:u w:val="single"/>
        </w:rPr>
        <w:t xml:space="preserve"> </w:t>
      </w:r>
      <w:r>
        <w:rPr>
          <w:spacing w:val="-2"/>
          <w:u w:val="single"/>
        </w:rPr>
        <w:t>курса:</w:t>
      </w:r>
    </w:p>
    <w:p w:rsidR="00F2546B" w:rsidRDefault="001E25E0">
      <w:pPr>
        <w:pStyle w:val="a4"/>
        <w:numPr>
          <w:ilvl w:val="0"/>
          <w:numId w:val="3"/>
        </w:numPr>
        <w:tabs>
          <w:tab w:val="left" w:pos="372"/>
        </w:tabs>
        <w:spacing w:line="298" w:lineRule="exact"/>
        <w:ind w:left="372" w:hanging="150"/>
        <w:rPr>
          <w:b/>
          <w:sz w:val="26"/>
        </w:rPr>
      </w:pPr>
      <w:r>
        <w:rPr>
          <w:sz w:val="26"/>
        </w:rPr>
        <w:t>«Мастерская</w:t>
      </w:r>
      <w:r>
        <w:rPr>
          <w:spacing w:val="-9"/>
          <w:sz w:val="26"/>
        </w:rPr>
        <w:t xml:space="preserve"> </w:t>
      </w:r>
      <w:r>
        <w:rPr>
          <w:sz w:val="26"/>
        </w:rPr>
        <w:t>природы»</w:t>
      </w:r>
      <w:r>
        <w:rPr>
          <w:spacing w:val="-11"/>
          <w:sz w:val="26"/>
        </w:rPr>
        <w:t xml:space="preserve"> </w:t>
      </w:r>
      <w:r>
        <w:rPr>
          <w:sz w:val="26"/>
        </w:rPr>
        <w:t>(поделки</w:t>
      </w:r>
      <w:r>
        <w:rPr>
          <w:spacing w:val="-9"/>
          <w:sz w:val="26"/>
        </w:rPr>
        <w:t xml:space="preserve"> </w:t>
      </w:r>
      <w:r>
        <w:rPr>
          <w:sz w:val="26"/>
        </w:rPr>
        <w:t>из</w:t>
      </w:r>
      <w:r>
        <w:rPr>
          <w:spacing w:val="-9"/>
          <w:sz w:val="26"/>
        </w:rPr>
        <w:t xml:space="preserve"> </w:t>
      </w:r>
      <w:r>
        <w:rPr>
          <w:sz w:val="26"/>
        </w:rPr>
        <w:t>природного</w:t>
      </w:r>
      <w:r>
        <w:rPr>
          <w:spacing w:val="-6"/>
          <w:sz w:val="26"/>
        </w:rPr>
        <w:t xml:space="preserve"> </w:t>
      </w:r>
      <w:r>
        <w:rPr>
          <w:spacing w:val="-2"/>
          <w:sz w:val="26"/>
        </w:rPr>
        <w:t>материала),</w:t>
      </w:r>
    </w:p>
    <w:p w:rsidR="00F2546B" w:rsidRDefault="001E25E0">
      <w:pPr>
        <w:pStyle w:val="a4"/>
        <w:numPr>
          <w:ilvl w:val="0"/>
          <w:numId w:val="3"/>
        </w:numPr>
        <w:tabs>
          <w:tab w:val="left" w:pos="372"/>
        </w:tabs>
        <w:spacing w:line="298" w:lineRule="exact"/>
        <w:ind w:left="372" w:hanging="150"/>
        <w:rPr>
          <w:sz w:val="26"/>
        </w:rPr>
      </w:pPr>
      <w:r>
        <w:rPr>
          <w:sz w:val="26"/>
        </w:rPr>
        <w:t>«Чудесная</w:t>
      </w:r>
      <w:r>
        <w:rPr>
          <w:spacing w:val="-7"/>
          <w:sz w:val="26"/>
        </w:rPr>
        <w:t xml:space="preserve"> </w:t>
      </w:r>
      <w:r>
        <w:rPr>
          <w:sz w:val="26"/>
        </w:rPr>
        <w:t>бумага»</w:t>
      </w:r>
      <w:r>
        <w:rPr>
          <w:spacing w:val="-9"/>
          <w:sz w:val="26"/>
        </w:rPr>
        <w:t xml:space="preserve"> </w:t>
      </w:r>
      <w:r>
        <w:rPr>
          <w:sz w:val="26"/>
        </w:rPr>
        <w:t>(поделки</w:t>
      </w:r>
      <w:r>
        <w:rPr>
          <w:spacing w:val="-8"/>
          <w:sz w:val="26"/>
        </w:rPr>
        <w:t xml:space="preserve"> </w:t>
      </w:r>
      <w:r>
        <w:rPr>
          <w:sz w:val="26"/>
        </w:rPr>
        <w:t>из</w:t>
      </w:r>
      <w:r>
        <w:rPr>
          <w:spacing w:val="-7"/>
          <w:sz w:val="26"/>
        </w:rPr>
        <w:t xml:space="preserve"> </w:t>
      </w:r>
      <w:r>
        <w:rPr>
          <w:sz w:val="26"/>
        </w:rPr>
        <w:t>бумаги</w:t>
      </w:r>
      <w:r>
        <w:rPr>
          <w:spacing w:val="-8"/>
          <w:sz w:val="26"/>
        </w:rPr>
        <w:t xml:space="preserve"> </w:t>
      </w:r>
      <w:r>
        <w:rPr>
          <w:sz w:val="26"/>
        </w:rPr>
        <w:t>и</w:t>
      </w:r>
      <w:r>
        <w:rPr>
          <w:spacing w:val="-6"/>
          <w:sz w:val="26"/>
        </w:rPr>
        <w:t xml:space="preserve"> </w:t>
      </w:r>
      <w:r>
        <w:rPr>
          <w:spacing w:val="-2"/>
          <w:sz w:val="26"/>
        </w:rPr>
        <w:t>картона),</w:t>
      </w:r>
    </w:p>
    <w:p w:rsidR="00F2546B" w:rsidRDefault="001E25E0">
      <w:pPr>
        <w:pStyle w:val="a4"/>
        <w:numPr>
          <w:ilvl w:val="0"/>
          <w:numId w:val="3"/>
        </w:numPr>
        <w:tabs>
          <w:tab w:val="left" w:pos="372"/>
        </w:tabs>
        <w:spacing w:line="298" w:lineRule="exact"/>
        <w:ind w:left="372" w:hanging="150"/>
        <w:rPr>
          <w:sz w:val="26"/>
        </w:rPr>
      </w:pPr>
      <w:r>
        <w:rPr>
          <w:sz w:val="26"/>
        </w:rPr>
        <w:t>«Загадочная</w:t>
      </w:r>
      <w:r>
        <w:rPr>
          <w:spacing w:val="-7"/>
          <w:sz w:val="26"/>
        </w:rPr>
        <w:t xml:space="preserve"> </w:t>
      </w:r>
      <w:r>
        <w:rPr>
          <w:sz w:val="26"/>
        </w:rPr>
        <w:t>ниточка»</w:t>
      </w:r>
      <w:r>
        <w:rPr>
          <w:spacing w:val="-9"/>
          <w:sz w:val="26"/>
        </w:rPr>
        <w:t xml:space="preserve"> </w:t>
      </w:r>
      <w:r>
        <w:rPr>
          <w:sz w:val="26"/>
        </w:rPr>
        <w:t>(работа</w:t>
      </w:r>
      <w:r>
        <w:rPr>
          <w:spacing w:val="-5"/>
          <w:sz w:val="26"/>
        </w:rPr>
        <w:t xml:space="preserve"> </w:t>
      </w:r>
      <w:r>
        <w:rPr>
          <w:sz w:val="26"/>
        </w:rPr>
        <w:t>с</w:t>
      </w:r>
      <w:r>
        <w:rPr>
          <w:spacing w:val="-9"/>
          <w:sz w:val="26"/>
        </w:rPr>
        <w:t xml:space="preserve"> </w:t>
      </w:r>
      <w:r>
        <w:rPr>
          <w:sz w:val="26"/>
        </w:rPr>
        <w:t>тканью</w:t>
      </w:r>
      <w:r>
        <w:rPr>
          <w:spacing w:val="-6"/>
          <w:sz w:val="26"/>
        </w:rPr>
        <w:t xml:space="preserve"> </w:t>
      </w:r>
      <w:r>
        <w:rPr>
          <w:sz w:val="26"/>
        </w:rPr>
        <w:t>и</w:t>
      </w:r>
      <w:r>
        <w:rPr>
          <w:spacing w:val="-6"/>
          <w:sz w:val="26"/>
        </w:rPr>
        <w:t xml:space="preserve"> </w:t>
      </w:r>
      <w:r>
        <w:rPr>
          <w:spacing w:val="-2"/>
          <w:sz w:val="26"/>
        </w:rPr>
        <w:t>нитками),</w:t>
      </w:r>
    </w:p>
    <w:p w:rsidR="00F2546B" w:rsidRDefault="001E25E0">
      <w:pPr>
        <w:pStyle w:val="a4"/>
        <w:numPr>
          <w:ilvl w:val="0"/>
          <w:numId w:val="3"/>
        </w:numPr>
        <w:tabs>
          <w:tab w:val="left" w:pos="372"/>
        </w:tabs>
        <w:ind w:left="372" w:hanging="150"/>
        <w:rPr>
          <w:sz w:val="26"/>
        </w:rPr>
      </w:pPr>
      <w:r>
        <w:rPr>
          <w:sz w:val="26"/>
        </w:rPr>
        <w:t>«В</w:t>
      </w:r>
      <w:r>
        <w:rPr>
          <w:spacing w:val="-8"/>
          <w:sz w:val="26"/>
        </w:rPr>
        <w:t xml:space="preserve"> </w:t>
      </w:r>
      <w:r>
        <w:rPr>
          <w:sz w:val="26"/>
        </w:rPr>
        <w:t>стране</w:t>
      </w:r>
      <w:r>
        <w:rPr>
          <w:spacing w:val="-6"/>
          <w:sz w:val="26"/>
        </w:rPr>
        <w:t xml:space="preserve"> </w:t>
      </w:r>
      <w:r>
        <w:rPr>
          <w:sz w:val="26"/>
        </w:rPr>
        <w:t>фантазии»</w:t>
      </w:r>
      <w:r>
        <w:rPr>
          <w:spacing w:val="-8"/>
          <w:sz w:val="26"/>
        </w:rPr>
        <w:t xml:space="preserve"> </w:t>
      </w:r>
      <w:r>
        <w:rPr>
          <w:sz w:val="26"/>
        </w:rPr>
        <w:t>(поделки</w:t>
      </w:r>
      <w:r>
        <w:rPr>
          <w:spacing w:val="-8"/>
          <w:sz w:val="26"/>
        </w:rPr>
        <w:t xml:space="preserve"> </w:t>
      </w:r>
      <w:r>
        <w:rPr>
          <w:sz w:val="26"/>
        </w:rPr>
        <w:t>из</w:t>
      </w:r>
      <w:r>
        <w:rPr>
          <w:spacing w:val="-7"/>
          <w:sz w:val="26"/>
        </w:rPr>
        <w:t xml:space="preserve"> </w:t>
      </w:r>
      <w:r>
        <w:rPr>
          <w:sz w:val="26"/>
        </w:rPr>
        <w:t>бросового</w:t>
      </w:r>
      <w:r>
        <w:rPr>
          <w:spacing w:val="-8"/>
          <w:sz w:val="26"/>
        </w:rPr>
        <w:t xml:space="preserve"> </w:t>
      </w:r>
      <w:r>
        <w:rPr>
          <w:spacing w:val="-2"/>
          <w:sz w:val="26"/>
        </w:rPr>
        <w:t>материала),</w:t>
      </w:r>
    </w:p>
    <w:p w:rsidR="00F2546B" w:rsidRDefault="001E25E0">
      <w:pPr>
        <w:pStyle w:val="a4"/>
        <w:numPr>
          <w:ilvl w:val="0"/>
          <w:numId w:val="3"/>
        </w:numPr>
        <w:tabs>
          <w:tab w:val="left" w:pos="372"/>
        </w:tabs>
        <w:spacing w:line="298" w:lineRule="exact"/>
        <w:ind w:left="372" w:hanging="150"/>
        <w:rPr>
          <w:sz w:val="26"/>
        </w:rPr>
      </w:pPr>
      <w:r>
        <w:rPr>
          <w:sz w:val="26"/>
        </w:rPr>
        <w:t>«Волшебное</w:t>
      </w:r>
      <w:r>
        <w:rPr>
          <w:spacing w:val="-8"/>
          <w:sz w:val="26"/>
        </w:rPr>
        <w:t xml:space="preserve"> </w:t>
      </w:r>
      <w:r>
        <w:rPr>
          <w:sz w:val="26"/>
        </w:rPr>
        <w:t>зёрнышко»</w:t>
      </w:r>
      <w:r>
        <w:rPr>
          <w:spacing w:val="-6"/>
          <w:sz w:val="26"/>
        </w:rPr>
        <w:t xml:space="preserve"> </w:t>
      </w:r>
      <w:r>
        <w:rPr>
          <w:sz w:val="26"/>
        </w:rPr>
        <w:t>(работа</w:t>
      </w:r>
      <w:r>
        <w:rPr>
          <w:spacing w:val="-8"/>
          <w:sz w:val="26"/>
        </w:rPr>
        <w:t xml:space="preserve"> </w:t>
      </w:r>
      <w:r>
        <w:rPr>
          <w:sz w:val="26"/>
        </w:rPr>
        <w:t>с</w:t>
      </w:r>
      <w:r>
        <w:rPr>
          <w:spacing w:val="-8"/>
          <w:sz w:val="26"/>
        </w:rPr>
        <w:t xml:space="preserve"> </w:t>
      </w:r>
      <w:r>
        <w:rPr>
          <w:sz w:val="26"/>
        </w:rPr>
        <w:t>крупой</w:t>
      </w:r>
      <w:r>
        <w:rPr>
          <w:spacing w:val="-6"/>
          <w:sz w:val="26"/>
        </w:rPr>
        <w:t xml:space="preserve"> </w:t>
      </w:r>
      <w:r>
        <w:rPr>
          <w:sz w:val="26"/>
        </w:rPr>
        <w:t>и</w:t>
      </w:r>
      <w:r>
        <w:rPr>
          <w:spacing w:val="-8"/>
          <w:sz w:val="26"/>
        </w:rPr>
        <w:t xml:space="preserve"> </w:t>
      </w:r>
      <w:r>
        <w:rPr>
          <w:spacing w:val="-2"/>
          <w:sz w:val="26"/>
        </w:rPr>
        <w:t>макаронами)</w:t>
      </w:r>
    </w:p>
    <w:p w:rsidR="00F2546B" w:rsidRDefault="001E25E0">
      <w:pPr>
        <w:pStyle w:val="a3"/>
        <w:spacing w:line="298" w:lineRule="exact"/>
      </w:pPr>
      <w:r>
        <w:rPr>
          <w:u w:val="single"/>
        </w:rPr>
        <w:t>Содержание</w:t>
      </w:r>
      <w:r>
        <w:rPr>
          <w:spacing w:val="-10"/>
          <w:u w:val="single"/>
        </w:rPr>
        <w:t xml:space="preserve"> </w:t>
      </w:r>
      <w:r>
        <w:rPr>
          <w:u w:val="single"/>
        </w:rPr>
        <w:t>всех</w:t>
      </w:r>
      <w:r>
        <w:rPr>
          <w:spacing w:val="-7"/>
          <w:u w:val="single"/>
        </w:rPr>
        <w:t xml:space="preserve"> </w:t>
      </w:r>
      <w:r>
        <w:rPr>
          <w:u w:val="single"/>
        </w:rPr>
        <w:t>разделов</w:t>
      </w:r>
      <w:r>
        <w:rPr>
          <w:spacing w:val="-10"/>
          <w:u w:val="single"/>
        </w:rPr>
        <w:t xml:space="preserve"> </w:t>
      </w:r>
      <w:r>
        <w:rPr>
          <w:u w:val="single"/>
        </w:rPr>
        <w:t>построено</w:t>
      </w:r>
      <w:r>
        <w:rPr>
          <w:spacing w:val="-10"/>
          <w:u w:val="single"/>
        </w:rPr>
        <w:t xml:space="preserve"> </w:t>
      </w:r>
      <w:r>
        <w:rPr>
          <w:u w:val="single"/>
        </w:rPr>
        <w:t>по</w:t>
      </w:r>
      <w:r>
        <w:rPr>
          <w:spacing w:val="-10"/>
          <w:u w:val="single"/>
        </w:rPr>
        <w:t xml:space="preserve"> </w:t>
      </w:r>
      <w:r>
        <w:rPr>
          <w:u w:val="single"/>
        </w:rPr>
        <w:t>следующему</w:t>
      </w:r>
      <w:r>
        <w:rPr>
          <w:spacing w:val="-12"/>
          <w:u w:val="single"/>
        </w:rPr>
        <w:t xml:space="preserve"> </w:t>
      </w:r>
      <w:r>
        <w:rPr>
          <w:spacing w:val="-2"/>
          <w:u w:val="single"/>
        </w:rPr>
        <w:t>алгоритму:</w:t>
      </w:r>
    </w:p>
    <w:p w:rsidR="00F2546B" w:rsidRDefault="001E25E0">
      <w:pPr>
        <w:pStyle w:val="a4"/>
        <w:numPr>
          <w:ilvl w:val="0"/>
          <w:numId w:val="3"/>
        </w:numPr>
        <w:tabs>
          <w:tab w:val="left" w:pos="372"/>
        </w:tabs>
        <w:spacing w:before="1" w:line="298" w:lineRule="exact"/>
        <w:ind w:left="372" w:hanging="150"/>
        <w:rPr>
          <w:sz w:val="26"/>
        </w:rPr>
      </w:pPr>
      <w:r>
        <w:rPr>
          <w:spacing w:val="-2"/>
          <w:sz w:val="26"/>
        </w:rPr>
        <w:t>Исторический</w:t>
      </w:r>
      <w:r>
        <w:rPr>
          <w:spacing w:val="4"/>
          <w:sz w:val="26"/>
        </w:rPr>
        <w:t xml:space="preserve"> </w:t>
      </w:r>
      <w:r>
        <w:rPr>
          <w:spacing w:val="-2"/>
          <w:sz w:val="26"/>
        </w:rPr>
        <w:t>аспект.</w:t>
      </w:r>
    </w:p>
    <w:p w:rsidR="00F2546B" w:rsidRDefault="001E25E0">
      <w:pPr>
        <w:pStyle w:val="a4"/>
        <w:numPr>
          <w:ilvl w:val="0"/>
          <w:numId w:val="3"/>
        </w:numPr>
        <w:tabs>
          <w:tab w:val="left" w:pos="372"/>
        </w:tabs>
        <w:spacing w:line="298" w:lineRule="exact"/>
        <w:ind w:left="372" w:hanging="150"/>
        <w:rPr>
          <w:sz w:val="26"/>
        </w:rPr>
      </w:pPr>
      <w:r>
        <w:rPr>
          <w:sz w:val="26"/>
        </w:rPr>
        <w:t>Связь</w:t>
      </w:r>
      <w:r>
        <w:rPr>
          <w:spacing w:val="-5"/>
          <w:sz w:val="26"/>
        </w:rPr>
        <w:t xml:space="preserve"> </w:t>
      </w:r>
      <w:r>
        <w:rPr>
          <w:sz w:val="26"/>
        </w:rPr>
        <w:t>с</w:t>
      </w:r>
      <w:r>
        <w:rPr>
          <w:spacing w:val="-4"/>
          <w:sz w:val="26"/>
        </w:rPr>
        <w:t xml:space="preserve"> </w:t>
      </w:r>
      <w:r>
        <w:rPr>
          <w:spacing w:val="-2"/>
          <w:sz w:val="26"/>
        </w:rPr>
        <w:t>современностью.</w:t>
      </w:r>
    </w:p>
    <w:p w:rsidR="00F2546B" w:rsidRDefault="001E25E0">
      <w:pPr>
        <w:pStyle w:val="a4"/>
        <w:numPr>
          <w:ilvl w:val="0"/>
          <w:numId w:val="3"/>
        </w:numPr>
        <w:tabs>
          <w:tab w:val="left" w:pos="372"/>
        </w:tabs>
        <w:spacing w:before="1" w:line="298" w:lineRule="exact"/>
        <w:ind w:left="372" w:hanging="150"/>
        <w:rPr>
          <w:sz w:val="26"/>
        </w:rPr>
      </w:pPr>
      <w:r>
        <w:rPr>
          <w:sz w:val="26"/>
        </w:rPr>
        <w:t>Освоение</w:t>
      </w:r>
      <w:r>
        <w:rPr>
          <w:spacing w:val="-16"/>
          <w:sz w:val="26"/>
        </w:rPr>
        <w:t xml:space="preserve"> </w:t>
      </w:r>
      <w:r>
        <w:rPr>
          <w:sz w:val="26"/>
        </w:rPr>
        <w:t>основных</w:t>
      </w:r>
      <w:r>
        <w:rPr>
          <w:spacing w:val="-14"/>
          <w:sz w:val="26"/>
        </w:rPr>
        <w:t xml:space="preserve"> </w:t>
      </w:r>
      <w:r>
        <w:rPr>
          <w:sz w:val="26"/>
        </w:rPr>
        <w:t>технологических</w:t>
      </w:r>
      <w:r>
        <w:rPr>
          <w:spacing w:val="-16"/>
          <w:sz w:val="26"/>
        </w:rPr>
        <w:t xml:space="preserve"> </w:t>
      </w:r>
      <w:r>
        <w:rPr>
          <w:sz w:val="26"/>
        </w:rPr>
        <w:t>приемов,</w:t>
      </w:r>
      <w:r>
        <w:rPr>
          <w:spacing w:val="-16"/>
          <w:sz w:val="26"/>
        </w:rPr>
        <w:t xml:space="preserve"> </w:t>
      </w:r>
      <w:r>
        <w:rPr>
          <w:sz w:val="26"/>
        </w:rPr>
        <w:t>выполнение</w:t>
      </w:r>
      <w:r>
        <w:rPr>
          <w:spacing w:val="-13"/>
          <w:sz w:val="26"/>
        </w:rPr>
        <w:t xml:space="preserve"> </w:t>
      </w:r>
      <w:r>
        <w:rPr>
          <w:spacing w:val="-2"/>
          <w:sz w:val="26"/>
        </w:rPr>
        <w:t>заданий.</w:t>
      </w:r>
    </w:p>
    <w:p w:rsidR="00F2546B" w:rsidRDefault="001E25E0">
      <w:pPr>
        <w:pStyle w:val="a4"/>
        <w:numPr>
          <w:ilvl w:val="0"/>
          <w:numId w:val="3"/>
        </w:numPr>
        <w:tabs>
          <w:tab w:val="left" w:pos="372"/>
          <w:tab w:val="left" w:pos="1107"/>
          <w:tab w:val="left" w:pos="2316"/>
          <w:tab w:val="left" w:pos="4057"/>
          <w:tab w:val="left" w:pos="5473"/>
          <w:tab w:val="left" w:pos="6065"/>
          <w:tab w:val="left" w:pos="8500"/>
          <w:tab w:val="left" w:pos="8961"/>
        </w:tabs>
        <w:ind w:right="221" w:firstLine="0"/>
        <w:rPr>
          <w:sz w:val="26"/>
        </w:rPr>
      </w:pPr>
      <w:r>
        <w:rPr>
          <w:sz w:val="26"/>
        </w:rPr>
        <w:t xml:space="preserve">Выполнение творческих работ (индивидуальных, групповых или коллективных). </w:t>
      </w:r>
      <w:r>
        <w:rPr>
          <w:spacing w:val="-4"/>
          <w:sz w:val="26"/>
        </w:rPr>
        <w:t>Курс</w:t>
      </w:r>
      <w:r>
        <w:rPr>
          <w:sz w:val="26"/>
        </w:rPr>
        <w:tab/>
      </w:r>
      <w:r>
        <w:rPr>
          <w:spacing w:val="-2"/>
          <w:sz w:val="26"/>
        </w:rPr>
        <w:t>занятий</w:t>
      </w:r>
      <w:r>
        <w:rPr>
          <w:sz w:val="26"/>
        </w:rPr>
        <w:tab/>
      </w:r>
      <w:r>
        <w:rPr>
          <w:spacing w:val="-2"/>
          <w:sz w:val="26"/>
        </w:rPr>
        <w:t>ориентирует</w:t>
      </w:r>
      <w:r>
        <w:rPr>
          <w:sz w:val="26"/>
        </w:rPr>
        <w:tab/>
      </w:r>
      <w:r>
        <w:rPr>
          <w:spacing w:val="-2"/>
          <w:sz w:val="26"/>
        </w:rPr>
        <w:t>учащихся</w:t>
      </w:r>
      <w:r>
        <w:rPr>
          <w:sz w:val="26"/>
        </w:rPr>
        <w:tab/>
      </w:r>
      <w:r>
        <w:rPr>
          <w:spacing w:val="-6"/>
          <w:sz w:val="26"/>
        </w:rPr>
        <w:t>на</w:t>
      </w:r>
      <w:r>
        <w:rPr>
          <w:sz w:val="26"/>
        </w:rPr>
        <w:tab/>
      </w:r>
      <w:r>
        <w:rPr>
          <w:spacing w:val="-2"/>
          <w:sz w:val="26"/>
        </w:rPr>
        <w:t>самостоятельность</w:t>
      </w:r>
      <w:r>
        <w:rPr>
          <w:sz w:val="26"/>
        </w:rPr>
        <w:tab/>
      </w:r>
      <w:r>
        <w:rPr>
          <w:spacing w:val="-10"/>
          <w:sz w:val="26"/>
        </w:rPr>
        <w:t>в</w:t>
      </w:r>
      <w:r>
        <w:rPr>
          <w:sz w:val="26"/>
        </w:rPr>
        <w:tab/>
      </w:r>
      <w:r>
        <w:rPr>
          <w:spacing w:val="-2"/>
          <w:sz w:val="26"/>
        </w:rPr>
        <w:t xml:space="preserve">поисках </w:t>
      </w:r>
      <w:r>
        <w:rPr>
          <w:sz w:val="26"/>
        </w:rPr>
        <w:t>композиционных</w:t>
      </w:r>
      <w:r>
        <w:rPr>
          <w:spacing w:val="80"/>
          <w:sz w:val="26"/>
        </w:rPr>
        <w:t xml:space="preserve"> </w:t>
      </w:r>
      <w:r>
        <w:rPr>
          <w:sz w:val="26"/>
        </w:rPr>
        <w:t>решений,</w:t>
      </w:r>
      <w:r>
        <w:rPr>
          <w:spacing w:val="80"/>
          <w:sz w:val="26"/>
        </w:rPr>
        <w:t xml:space="preserve"> </w:t>
      </w:r>
      <w:r>
        <w:rPr>
          <w:sz w:val="26"/>
        </w:rPr>
        <w:t>в</w:t>
      </w:r>
      <w:r>
        <w:rPr>
          <w:spacing w:val="80"/>
          <w:sz w:val="26"/>
        </w:rPr>
        <w:t xml:space="preserve"> </w:t>
      </w:r>
      <w:r>
        <w:rPr>
          <w:sz w:val="26"/>
        </w:rPr>
        <w:t>выборе</w:t>
      </w:r>
      <w:r>
        <w:rPr>
          <w:spacing w:val="80"/>
          <w:sz w:val="26"/>
        </w:rPr>
        <w:t xml:space="preserve"> </w:t>
      </w:r>
      <w:r>
        <w:rPr>
          <w:sz w:val="26"/>
        </w:rPr>
        <w:t>способов</w:t>
      </w:r>
      <w:r>
        <w:rPr>
          <w:spacing w:val="80"/>
          <w:sz w:val="26"/>
        </w:rPr>
        <w:t xml:space="preserve"> </w:t>
      </w:r>
      <w:r>
        <w:rPr>
          <w:sz w:val="26"/>
        </w:rPr>
        <w:t>изготовления</w:t>
      </w:r>
      <w:r>
        <w:rPr>
          <w:spacing w:val="80"/>
          <w:sz w:val="26"/>
        </w:rPr>
        <w:t xml:space="preserve"> </w:t>
      </w:r>
      <w:r>
        <w:rPr>
          <w:sz w:val="26"/>
        </w:rPr>
        <w:t>поделок,</w:t>
      </w:r>
      <w:r>
        <w:rPr>
          <w:spacing w:val="80"/>
          <w:sz w:val="26"/>
        </w:rPr>
        <w:t xml:space="preserve"> </w:t>
      </w:r>
      <w:r>
        <w:rPr>
          <w:sz w:val="26"/>
        </w:rPr>
        <w:t>а</w:t>
      </w:r>
      <w:r>
        <w:rPr>
          <w:spacing w:val="80"/>
          <w:sz w:val="26"/>
        </w:rPr>
        <w:t xml:space="preserve"> </w:t>
      </w:r>
      <w:r>
        <w:rPr>
          <w:sz w:val="26"/>
        </w:rPr>
        <w:t>также</w:t>
      </w:r>
      <w:r>
        <w:rPr>
          <w:spacing w:val="80"/>
          <w:w w:val="150"/>
          <w:sz w:val="26"/>
        </w:rPr>
        <w:t xml:space="preserve"> </w:t>
      </w:r>
      <w:r>
        <w:rPr>
          <w:sz w:val="26"/>
        </w:rPr>
        <w:t>предполагается участие в выставках.</w:t>
      </w:r>
    </w:p>
    <w:p w:rsidR="00F2546B" w:rsidRDefault="00F2546B">
      <w:pPr>
        <w:pStyle w:val="a3"/>
        <w:spacing w:before="7"/>
        <w:ind w:left="0"/>
      </w:pPr>
    </w:p>
    <w:p w:rsidR="00F2546B" w:rsidRDefault="001E25E0">
      <w:pPr>
        <w:spacing w:line="296" w:lineRule="exact"/>
        <w:ind w:left="3479"/>
        <w:rPr>
          <w:b/>
          <w:sz w:val="26"/>
        </w:rPr>
      </w:pPr>
      <w:r>
        <w:rPr>
          <w:b/>
          <w:sz w:val="26"/>
        </w:rPr>
        <w:t>Формы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занятий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9"/>
          <w:sz w:val="26"/>
        </w:rPr>
        <w:t xml:space="preserve"> </w:t>
      </w:r>
      <w:r>
        <w:rPr>
          <w:b/>
          <w:spacing w:val="-2"/>
          <w:sz w:val="26"/>
        </w:rPr>
        <w:t>методы.</w:t>
      </w:r>
    </w:p>
    <w:p w:rsidR="00F2546B" w:rsidRDefault="001E25E0">
      <w:pPr>
        <w:pStyle w:val="a3"/>
        <w:spacing w:line="295" w:lineRule="exact"/>
      </w:pPr>
      <w:r>
        <w:t>Приоритет</w:t>
      </w:r>
      <w:r>
        <w:rPr>
          <w:spacing w:val="-10"/>
        </w:rPr>
        <w:t xml:space="preserve"> </w:t>
      </w:r>
      <w:r>
        <w:t>отдается</w:t>
      </w:r>
      <w:r>
        <w:rPr>
          <w:spacing w:val="-12"/>
        </w:rPr>
        <w:t xml:space="preserve"> </w:t>
      </w:r>
      <w:r>
        <w:t>активным</w:t>
      </w:r>
      <w:r>
        <w:rPr>
          <w:spacing w:val="-9"/>
        </w:rPr>
        <w:t xml:space="preserve"> </w:t>
      </w:r>
      <w:r>
        <w:t>формам</w:t>
      </w:r>
      <w:r>
        <w:rPr>
          <w:spacing w:val="-12"/>
        </w:rPr>
        <w:t xml:space="preserve"> </w:t>
      </w:r>
      <w:r>
        <w:rPr>
          <w:spacing w:val="-2"/>
        </w:rPr>
        <w:t>преподавания:</w:t>
      </w:r>
    </w:p>
    <w:p w:rsidR="00F2546B" w:rsidRDefault="001E25E0">
      <w:pPr>
        <w:pStyle w:val="a4"/>
        <w:numPr>
          <w:ilvl w:val="0"/>
          <w:numId w:val="3"/>
        </w:numPr>
        <w:tabs>
          <w:tab w:val="left" w:pos="502"/>
        </w:tabs>
        <w:spacing w:line="298" w:lineRule="exact"/>
        <w:ind w:left="502" w:hanging="280"/>
        <w:rPr>
          <w:sz w:val="26"/>
        </w:rPr>
      </w:pPr>
      <w:proofErr w:type="gramStart"/>
      <w:r>
        <w:rPr>
          <w:i/>
          <w:sz w:val="26"/>
        </w:rPr>
        <w:t>Практическим</w:t>
      </w:r>
      <w:proofErr w:type="gramEnd"/>
      <w:r>
        <w:rPr>
          <w:i/>
          <w:sz w:val="26"/>
        </w:rPr>
        <w:t>:</w:t>
      </w:r>
      <w:r>
        <w:rPr>
          <w:i/>
          <w:spacing w:val="-7"/>
          <w:sz w:val="26"/>
        </w:rPr>
        <w:t xml:space="preserve"> </w:t>
      </w:r>
      <w:r>
        <w:rPr>
          <w:sz w:val="26"/>
        </w:rPr>
        <w:t>упражнения,</w:t>
      </w:r>
      <w:r>
        <w:rPr>
          <w:spacing w:val="-11"/>
          <w:sz w:val="26"/>
        </w:rPr>
        <w:t xml:space="preserve"> </w:t>
      </w:r>
      <w:r>
        <w:rPr>
          <w:sz w:val="26"/>
        </w:rPr>
        <w:t>практические</w:t>
      </w:r>
      <w:r>
        <w:rPr>
          <w:spacing w:val="-11"/>
          <w:sz w:val="26"/>
        </w:rPr>
        <w:t xml:space="preserve"> </w:t>
      </w:r>
      <w:r>
        <w:rPr>
          <w:sz w:val="26"/>
        </w:rPr>
        <w:t>работы,</w:t>
      </w:r>
      <w:r>
        <w:rPr>
          <w:spacing w:val="-11"/>
          <w:sz w:val="26"/>
        </w:rPr>
        <w:t xml:space="preserve"> </w:t>
      </w:r>
      <w:r>
        <w:rPr>
          <w:sz w:val="26"/>
        </w:rPr>
        <w:t>практикумы,</w:t>
      </w:r>
      <w:r>
        <w:rPr>
          <w:spacing w:val="-11"/>
          <w:sz w:val="26"/>
        </w:rPr>
        <w:t xml:space="preserve"> </w:t>
      </w:r>
      <w:r>
        <w:rPr>
          <w:sz w:val="26"/>
        </w:rPr>
        <w:t>мастер</w:t>
      </w:r>
      <w:r>
        <w:rPr>
          <w:spacing w:val="-11"/>
          <w:sz w:val="26"/>
        </w:rPr>
        <w:t xml:space="preserve"> </w:t>
      </w:r>
      <w:r>
        <w:rPr>
          <w:sz w:val="26"/>
        </w:rPr>
        <w:t>-</w:t>
      </w:r>
      <w:r>
        <w:rPr>
          <w:spacing w:val="-8"/>
          <w:sz w:val="26"/>
        </w:rPr>
        <w:t xml:space="preserve"> </w:t>
      </w:r>
      <w:r>
        <w:rPr>
          <w:spacing w:val="-2"/>
          <w:sz w:val="26"/>
        </w:rPr>
        <w:t>классы;</w:t>
      </w:r>
    </w:p>
    <w:p w:rsidR="00F2546B" w:rsidRDefault="001E25E0">
      <w:pPr>
        <w:pStyle w:val="a4"/>
        <w:numPr>
          <w:ilvl w:val="0"/>
          <w:numId w:val="3"/>
        </w:numPr>
        <w:tabs>
          <w:tab w:val="left" w:pos="704"/>
          <w:tab w:val="left" w:pos="2312"/>
          <w:tab w:val="left" w:pos="4212"/>
          <w:tab w:val="left" w:pos="5071"/>
          <w:tab w:val="left" w:pos="6169"/>
          <w:tab w:val="left" w:pos="7534"/>
          <w:tab w:val="left" w:pos="8788"/>
        </w:tabs>
        <w:spacing w:before="1"/>
        <w:ind w:right="222" w:firstLine="0"/>
        <w:rPr>
          <w:sz w:val="26"/>
        </w:rPr>
      </w:pPr>
      <w:proofErr w:type="gramStart"/>
      <w:r>
        <w:rPr>
          <w:i/>
          <w:spacing w:val="-2"/>
          <w:sz w:val="26"/>
        </w:rPr>
        <w:t>Наглядным</w:t>
      </w:r>
      <w:proofErr w:type="gramEnd"/>
      <w:r>
        <w:rPr>
          <w:i/>
          <w:spacing w:val="-2"/>
          <w:sz w:val="26"/>
        </w:rPr>
        <w:t>:</w:t>
      </w:r>
      <w:r>
        <w:rPr>
          <w:i/>
          <w:sz w:val="26"/>
        </w:rPr>
        <w:tab/>
      </w:r>
      <w:r>
        <w:rPr>
          <w:spacing w:val="-2"/>
          <w:sz w:val="26"/>
        </w:rPr>
        <w:t>использование</w:t>
      </w:r>
      <w:r>
        <w:rPr>
          <w:sz w:val="26"/>
        </w:rPr>
        <w:tab/>
      </w:r>
      <w:r>
        <w:rPr>
          <w:spacing w:val="-4"/>
          <w:sz w:val="26"/>
        </w:rPr>
        <w:t>схем,</w:t>
      </w:r>
      <w:r>
        <w:rPr>
          <w:sz w:val="26"/>
        </w:rPr>
        <w:tab/>
      </w:r>
      <w:r>
        <w:rPr>
          <w:spacing w:val="-2"/>
          <w:sz w:val="26"/>
        </w:rPr>
        <w:t>таблиц,</w:t>
      </w:r>
      <w:r>
        <w:rPr>
          <w:sz w:val="26"/>
        </w:rPr>
        <w:tab/>
      </w:r>
      <w:r>
        <w:rPr>
          <w:spacing w:val="-2"/>
          <w:sz w:val="26"/>
        </w:rPr>
        <w:t>рисунков,</w:t>
      </w:r>
      <w:r>
        <w:rPr>
          <w:sz w:val="26"/>
        </w:rPr>
        <w:tab/>
      </w:r>
      <w:r>
        <w:rPr>
          <w:spacing w:val="-2"/>
          <w:sz w:val="26"/>
        </w:rPr>
        <w:t>моделей,</w:t>
      </w:r>
      <w:r>
        <w:rPr>
          <w:sz w:val="26"/>
        </w:rPr>
        <w:tab/>
      </w:r>
      <w:r>
        <w:rPr>
          <w:spacing w:val="-2"/>
          <w:sz w:val="26"/>
        </w:rPr>
        <w:t>образцов, презентаций;</w:t>
      </w:r>
    </w:p>
    <w:p w:rsidR="00F2546B" w:rsidRDefault="001E25E0">
      <w:pPr>
        <w:pStyle w:val="a4"/>
        <w:numPr>
          <w:ilvl w:val="0"/>
          <w:numId w:val="3"/>
        </w:numPr>
        <w:tabs>
          <w:tab w:val="left" w:pos="524"/>
        </w:tabs>
        <w:ind w:right="220" w:firstLine="0"/>
        <w:jc w:val="both"/>
        <w:rPr>
          <w:sz w:val="26"/>
        </w:rPr>
      </w:pPr>
      <w:proofErr w:type="gramStart"/>
      <w:r>
        <w:rPr>
          <w:i/>
          <w:sz w:val="26"/>
        </w:rPr>
        <w:t>Нестандартным</w:t>
      </w:r>
      <w:r>
        <w:rPr>
          <w:sz w:val="26"/>
        </w:rPr>
        <w:t>: интегрированное занятие, эстафета творческих дел, конкурс, выставка-презентация, викторина, аукцион, чаепитие, мастер – класс,</w:t>
      </w:r>
      <w:r>
        <w:rPr>
          <w:spacing w:val="40"/>
          <w:sz w:val="26"/>
        </w:rPr>
        <w:t xml:space="preserve"> </w:t>
      </w:r>
      <w:r>
        <w:rPr>
          <w:sz w:val="26"/>
        </w:rPr>
        <w:t>мультимедийная игра, презентация работ, творческая мастерская, КТД.</w:t>
      </w:r>
      <w:proofErr w:type="gramEnd"/>
    </w:p>
    <w:p w:rsidR="00F2546B" w:rsidRDefault="001E25E0">
      <w:pPr>
        <w:pStyle w:val="a3"/>
        <w:spacing w:before="1" w:line="298" w:lineRule="exact"/>
        <w:ind w:left="416"/>
        <w:jc w:val="both"/>
      </w:pPr>
      <w:r>
        <w:t>Сочетание</w:t>
      </w:r>
      <w:r>
        <w:rPr>
          <w:spacing w:val="-11"/>
        </w:rPr>
        <w:t xml:space="preserve"> </w:t>
      </w:r>
      <w:r>
        <w:t>индивидуальных,</w:t>
      </w:r>
      <w:r>
        <w:rPr>
          <w:spacing w:val="-11"/>
        </w:rPr>
        <w:t xml:space="preserve"> </w:t>
      </w:r>
      <w:r>
        <w:t>групповых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коллективных</w:t>
      </w:r>
      <w:r>
        <w:rPr>
          <w:spacing w:val="-11"/>
        </w:rPr>
        <w:t xml:space="preserve"> </w:t>
      </w:r>
      <w:r>
        <w:t>форм</w:t>
      </w:r>
      <w:r>
        <w:rPr>
          <w:spacing w:val="-10"/>
        </w:rPr>
        <w:t xml:space="preserve"> </w:t>
      </w:r>
      <w:r>
        <w:rPr>
          <w:spacing w:val="-2"/>
        </w:rPr>
        <w:t>работы.</w:t>
      </w:r>
    </w:p>
    <w:p w:rsidR="00F2546B" w:rsidRDefault="001E25E0">
      <w:pPr>
        <w:pStyle w:val="a3"/>
        <w:ind w:right="228" w:firstLine="842"/>
        <w:jc w:val="both"/>
      </w:pPr>
      <w:r>
        <w:t xml:space="preserve">Активные игровые и творческие формы занятий способствуют удовлетворению потребности детей в получении новых знаний, овладении теоретическими и практическими умениями навыками, общении со своими сверстниками, а также в желании реализовать свои творческие способности, позволяют организовать досуг учащихся интересно и с пользой для себя и </w:t>
      </w:r>
      <w:r>
        <w:rPr>
          <w:spacing w:val="-2"/>
        </w:rPr>
        <w:t>окружающих.</w:t>
      </w:r>
    </w:p>
    <w:p w:rsidR="00F2546B" w:rsidRDefault="00F2546B">
      <w:pPr>
        <w:jc w:val="both"/>
        <w:sectPr w:rsidR="00F2546B">
          <w:footerReference w:type="default" r:id="rId12"/>
          <w:pgSz w:w="11910" w:h="16840"/>
          <w:pgMar w:top="1040" w:right="340" w:bottom="1180" w:left="1480" w:header="0" w:footer="982" w:gutter="0"/>
          <w:pgNumType w:start="3"/>
          <w:cols w:space="720"/>
        </w:sectPr>
      </w:pPr>
    </w:p>
    <w:p w:rsidR="00F2546B" w:rsidRDefault="001E25E0">
      <w:pPr>
        <w:spacing w:before="74" w:line="296" w:lineRule="exact"/>
        <w:ind w:left="3587"/>
        <w:rPr>
          <w:b/>
          <w:sz w:val="26"/>
        </w:rPr>
      </w:pPr>
      <w:r>
        <w:rPr>
          <w:b/>
          <w:spacing w:val="-2"/>
          <w:sz w:val="26"/>
        </w:rPr>
        <w:lastRenderedPageBreak/>
        <w:t>Ожидаемые результаты.</w:t>
      </w:r>
    </w:p>
    <w:p w:rsidR="00F2546B" w:rsidRDefault="001E25E0">
      <w:pPr>
        <w:pStyle w:val="a3"/>
        <w:ind w:right="220" w:firstLine="707"/>
      </w:pPr>
      <w:r>
        <w:t>Реализация</w:t>
      </w:r>
      <w:r>
        <w:rPr>
          <w:spacing w:val="80"/>
        </w:rPr>
        <w:t xml:space="preserve"> </w:t>
      </w:r>
      <w:r>
        <w:t>данного</w:t>
      </w:r>
      <w:r>
        <w:rPr>
          <w:spacing w:val="80"/>
        </w:rPr>
        <w:t xml:space="preserve"> </w:t>
      </w:r>
      <w:r>
        <w:t>курса</w:t>
      </w:r>
      <w:r>
        <w:rPr>
          <w:spacing w:val="80"/>
        </w:rPr>
        <w:t xml:space="preserve"> </w:t>
      </w:r>
      <w:r>
        <w:t>предполагает</w:t>
      </w:r>
      <w:r>
        <w:rPr>
          <w:spacing w:val="80"/>
        </w:rPr>
        <w:t xml:space="preserve"> </w:t>
      </w:r>
      <w:r>
        <w:t>овладение</w:t>
      </w:r>
      <w:r>
        <w:rPr>
          <w:spacing w:val="80"/>
        </w:rPr>
        <w:t xml:space="preserve"> </w:t>
      </w:r>
      <w:r>
        <w:t>детьми</w:t>
      </w:r>
      <w:r>
        <w:rPr>
          <w:spacing w:val="80"/>
        </w:rPr>
        <w:t xml:space="preserve"> </w:t>
      </w:r>
      <w:r>
        <w:t>определенным</w:t>
      </w:r>
      <w:r>
        <w:rPr>
          <w:spacing w:val="40"/>
        </w:rPr>
        <w:t xml:space="preserve"> </w:t>
      </w:r>
      <w:r>
        <w:t>уровнем знаний и умений.</w:t>
      </w:r>
    </w:p>
    <w:p w:rsidR="00F2546B" w:rsidRDefault="001E25E0">
      <w:pPr>
        <w:pStyle w:val="a3"/>
        <w:spacing w:line="299" w:lineRule="exact"/>
        <w:ind w:left="646"/>
      </w:pPr>
      <w:r>
        <w:rPr>
          <w:u w:val="single"/>
        </w:rPr>
        <w:t>Учащиеся</w:t>
      </w:r>
      <w:r>
        <w:rPr>
          <w:spacing w:val="-9"/>
          <w:u w:val="single"/>
        </w:rPr>
        <w:t xml:space="preserve"> </w:t>
      </w:r>
      <w:r>
        <w:rPr>
          <w:u w:val="single"/>
        </w:rPr>
        <w:t>должны</w:t>
      </w:r>
      <w:r>
        <w:rPr>
          <w:spacing w:val="-9"/>
          <w:u w:val="single"/>
        </w:rPr>
        <w:t xml:space="preserve"> </w:t>
      </w:r>
      <w:r>
        <w:rPr>
          <w:spacing w:val="-2"/>
          <w:u w:val="single"/>
        </w:rPr>
        <w:t>знать:</w:t>
      </w:r>
    </w:p>
    <w:p w:rsidR="00F2546B" w:rsidRDefault="001E25E0">
      <w:pPr>
        <w:pStyle w:val="a4"/>
        <w:numPr>
          <w:ilvl w:val="0"/>
          <w:numId w:val="4"/>
        </w:numPr>
        <w:tabs>
          <w:tab w:val="left" w:pos="480"/>
        </w:tabs>
        <w:spacing w:line="298" w:lineRule="exact"/>
        <w:ind w:left="480" w:hanging="258"/>
        <w:rPr>
          <w:sz w:val="26"/>
        </w:rPr>
      </w:pPr>
      <w:r>
        <w:rPr>
          <w:sz w:val="26"/>
        </w:rPr>
        <w:t>Виды</w:t>
      </w:r>
      <w:r>
        <w:rPr>
          <w:spacing w:val="-9"/>
          <w:sz w:val="26"/>
        </w:rPr>
        <w:t xml:space="preserve"> </w:t>
      </w:r>
      <w:r>
        <w:rPr>
          <w:sz w:val="26"/>
        </w:rPr>
        <w:t>декоративно</w:t>
      </w:r>
      <w:r>
        <w:rPr>
          <w:spacing w:val="-5"/>
          <w:sz w:val="26"/>
        </w:rPr>
        <w:t xml:space="preserve"> </w:t>
      </w:r>
      <w:r>
        <w:rPr>
          <w:sz w:val="26"/>
        </w:rPr>
        <w:t>–</w:t>
      </w:r>
      <w:r>
        <w:rPr>
          <w:spacing w:val="-11"/>
          <w:sz w:val="26"/>
        </w:rPr>
        <w:t xml:space="preserve"> </w:t>
      </w:r>
      <w:r>
        <w:rPr>
          <w:sz w:val="26"/>
        </w:rPr>
        <w:t>прикладного</w:t>
      </w:r>
      <w:r>
        <w:rPr>
          <w:spacing w:val="-10"/>
          <w:sz w:val="26"/>
        </w:rPr>
        <w:t xml:space="preserve"> </w:t>
      </w:r>
      <w:r>
        <w:rPr>
          <w:spacing w:val="-2"/>
          <w:sz w:val="26"/>
        </w:rPr>
        <w:t>творчества.</w:t>
      </w:r>
    </w:p>
    <w:p w:rsidR="00F2546B" w:rsidRDefault="001E25E0">
      <w:pPr>
        <w:pStyle w:val="a4"/>
        <w:numPr>
          <w:ilvl w:val="0"/>
          <w:numId w:val="4"/>
        </w:numPr>
        <w:tabs>
          <w:tab w:val="left" w:pos="480"/>
        </w:tabs>
        <w:spacing w:line="298" w:lineRule="exact"/>
        <w:ind w:left="480" w:hanging="258"/>
        <w:rPr>
          <w:sz w:val="26"/>
        </w:rPr>
      </w:pPr>
      <w:r>
        <w:rPr>
          <w:sz w:val="26"/>
        </w:rPr>
        <w:t>Роль</w:t>
      </w:r>
      <w:r>
        <w:rPr>
          <w:spacing w:val="-12"/>
          <w:sz w:val="26"/>
        </w:rPr>
        <w:t xml:space="preserve"> </w:t>
      </w:r>
      <w:r>
        <w:rPr>
          <w:sz w:val="26"/>
        </w:rPr>
        <w:t>декоративно-прикладного</w:t>
      </w:r>
      <w:r>
        <w:rPr>
          <w:spacing w:val="-12"/>
          <w:sz w:val="26"/>
        </w:rPr>
        <w:t xml:space="preserve"> </w:t>
      </w:r>
      <w:r>
        <w:rPr>
          <w:sz w:val="26"/>
        </w:rPr>
        <w:t>творчества</w:t>
      </w:r>
      <w:r>
        <w:rPr>
          <w:spacing w:val="-12"/>
          <w:sz w:val="26"/>
        </w:rPr>
        <w:t xml:space="preserve"> </w:t>
      </w:r>
      <w:r>
        <w:rPr>
          <w:sz w:val="26"/>
        </w:rPr>
        <w:t>в</w:t>
      </w:r>
      <w:r>
        <w:rPr>
          <w:spacing w:val="-12"/>
          <w:sz w:val="26"/>
        </w:rPr>
        <w:t xml:space="preserve"> </w:t>
      </w:r>
      <w:r>
        <w:rPr>
          <w:sz w:val="26"/>
        </w:rPr>
        <w:t>жизни</w:t>
      </w:r>
      <w:r>
        <w:rPr>
          <w:spacing w:val="-11"/>
          <w:sz w:val="26"/>
        </w:rPr>
        <w:t xml:space="preserve"> </w:t>
      </w:r>
      <w:r>
        <w:rPr>
          <w:spacing w:val="-2"/>
          <w:sz w:val="26"/>
        </w:rPr>
        <w:t>человека.</w:t>
      </w:r>
    </w:p>
    <w:p w:rsidR="00F2546B" w:rsidRDefault="001E25E0">
      <w:pPr>
        <w:pStyle w:val="a4"/>
        <w:numPr>
          <w:ilvl w:val="0"/>
          <w:numId w:val="4"/>
        </w:numPr>
        <w:tabs>
          <w:tab w:val="left" w:pos="521"/>
        </w:tabs>
        <w:ind w:left="222" w:right="228" w:firstLine="0"/>
        <w:rPr>
          <w:sz w:val="26"/>
        </w:rPr>
      </w:pPr>
      <w:r>
        <w:rPr>
          <w:sz w:val="26"/>
        </w:rPr>
        <w:t>Способы</w:t>
      </w:r>
      <w:r>
        <w:rPr>
          <w:spacing w:val="37"/>
          <w:sz w:val="26"/>
        </w:rPr>
        <w:t xml:space="preserve"> </w:t>
      </w:r>
      <w:r>
        <w:rPr>
          <w:sz w:val="26"/>
        </w:rPr>
        <w:t>и</w:t>
      </w:r>
      <w:r>
        <w:rPr>
          <w:spacing w:val="37"/>
          <w:sz w:val="26"/>
        </w:rPr>
        <w:t xml:space="preserve"> </w:t>
      </w:r>
      <w:r>
        <w:rPr>
          <w:sz w:val="26"/>
        </w:rPr>
        <w:t>приемы</w:t>
      </w:r>
      <w:r>
        <w:rPr>
          <w:spacing w:val="37"/>
          <w:sz w:val="26"/>
        </w:rPr>
        <w:t xml:space="preserve"> </w:t>
      </w:r>
      <w:r>
        <w:rPr>
          <w:sz w:val="26"/>
        </w:rPr>
        <w:t>изготовления</w:t>
      </w:r>
      <w:r>
        <w:rPr>
          <w:spacing w:val="40"/>
          <w:sz w:val="26"/>
        </w:rPr>
        <w:t xml:space="preserve"> </w:t>
      </w:r>
      <w:r>
        <w:rPr>
          <w:sz w:val="26"/>
        </w:rPr>
        <w:t>изделий</w:t>
      </w:r>
      <w:r>
        <w:rPr>
          <w:spacing w:val="36"/>
          <w:sz w:val="26"/>
        </w:rPr>
        <w:t xml:space="preserve"> </w:t>
      </w:r>
      <w:r>
        <w:rPr>
          <w:sz w:val="26"/>
        </w:rPr>
        <w:t>в</w:t>
      </w:r>
      <w:r>
        <w:rPr>
          <w:spacing w:val="36"/>
          <w:sz w:val="26"/>
        </w:rPr>
        <w:t xml:space="preserve"> </w:t>
      </w:r>
      <w:r>
        <w:rPr>
          <w:sz w:val="26"/>
        </w:rPr>
        <w:t>различных</w:t>
      </w:r>
      <w:r>
        <w:rPr>
          <w:spacing w:val="38"/>
          <w:sz w:val="26"/>
        </w:rPr>
        <w:t xml:space="preserve"> </w:t>
      </w:r>
      <w:r>
        <w:rPr>
          <w:sz w:val="26"/>
        </w:rPr>
        <w:t>техниках</w:t>
      </w:r>
      <w:r>
        <w:rPr>
          <w:spacing w:val="36"/>
          <w:sz w:val="26"/>
        </w:rPr>
        <w:t xml:space="preserve"> </w:t>
      </w:r>
      <w:r>
        <w:rPr>
          <w:sz w:val="26"/>
        </w:rPr>
        <w:t>и</w:t>
      </w:r>
      <w:r>
        <w:rPr>
          <w:spacing w:val="36"/>
          <w:sz w:val="26"/>
        </w:rPr>
        <w:t xml:space="preserve"> </w:t>
      </w:r>
      <w:r>
        <w:rPr>
          <w:sz w:val="26"/>
        </w:rPr>
        <w:t>из</w:t>
      </w:r>
      <w:r>
        <w:rPr>
          <w:spacing w:val="37"/>
          <w:sz w:val="26"/>
        </w:rPr>
        <w:t xml:space="preserve"> </w:t>
      </w:r>
      <w:r>
        <w:rPr>
          <w:sz w:val="26"/>
        </w:rPr>
        <w:t xml:space="preserve">различных </w:t>
      </w:r>
      <w:r>
        <w:rPr>
          <w:spacing w:val="-2"/>
          <w:sz w:val="26"/>
        </w:rPr>
        <w:t>материалов.</w:t>
      </w:r>
    </w:p>
    <w:p w:rsidR="00F2546B" w:rsidRDefault="001E25E0">
      <w:pPr>
        <w:pStyle w:val="a4"/>
        <w:numPr>
          <w:ilvl w:val="0"/>
          <w:numId w:val="4"/>
        </w:numPr>
        <w:tabs>
          <w:tab w:val="left" w:pos="480"/>
        </w:tabs>
        <w:spacing w:line="299" w:lineRule="exact"/>
        <w:ind w:left="480" w:hanging="258"/>
        <w:rPr>
          <w:sz w:val="26"/>
        </w:rPr>
      </w:pPr>
      <w:r>
        <w:rPr>
          <w:sz w:val="26"/>
        </w:rPr>
        <w:t>Название</w:t>
      </w:r>
      <w:r>
        <w:rPr>
          <w:spacing w:val="-9"/>
          <w:sz w:val="26"/>
        </w:rPr>
        <w:t xml:space="preserve"> </w:t>
      </w:r>
      <w:r>
        <w:rPr>
          <w:sz w:val="26"/>
        </w:rPr>
        <w:t>и</w:t>
      </w:r>
      <w:r>
        <w:rPr>
          <w:spacing w:val="-9"/>
          <w:sz w:val="26"/>
        </w:rPr>
        <w:t xml:space="preserve"> </w:t>
      </w:r>
      <w:r>
        <w:rPr>
          <w:sz w:val="26"/>
        </w:rPr>
        <w:t>назначение</w:t>
      </w:r>
      <w:r>
        <w:rPr>
          <w:spacing w:val="-7"/>
          <w:sz w:val="26"/>
        </w:rPr>
        <w:t xml:space="preserve"> </w:t>
      </w:r>
      <w:r>
        <w:rPr>
          <w:sz w:val="26"/>
        </w:rPr>
        <w:t>материалов</w:t>
      </w:r>
      <w:r>
        <w:rPr>
          <w:spacing w:val="-9"/>
          <w:sz w:val="26"/>
        </w:rPr>
        <w:t xml:space="preserve"> </w:t>
      </w:r>
      <w:r>
        <w:rPr>
          <w:sz w:val="26"/>
        </w:rPr>
        <w:t>и</w:t>
      </w:r>
      <w:r>
        <w:rPr>
          <w:spacing w:val="-8"/>
          <w:sz w:val="26"/>
        </w:rPr>
        <w:t xml:space="preserve"> </w:t>
      </w:r>
      <w:r>
        <w:rPr>
          <w:spacing w:val="-2"/>
          <w:sz w:val="26"/>
        </w:rPr>
        <w:t>инструментов.</w:t>
      </w:r>
    </w:p>
    <w:p w:rsidR="00F2546B" w:rsidRDefault="001E25E0">
      <w:pPr>
        <w:pStyle w:val="a4"/>
        <w:numPr>
          <w:ilvl w:val="0"/>
          <w:numId w:val="4"/>
        </w:numPr>
        <w:tabs>
          <w:tab w:val="left" w:pos="615"/>
          <w:tab w:val="left" w:pos="1754"/>
          <w:tab w:val="left" w:pos="4601"/>
          <w:tab w:val="left" w:pos="6728"/>
          <w:tab w:val="left" w:pos="7337"/>
          <w:tab w:val="left" w:pos="8661"/>
        </w:tabs>
        <w:ind w:left="222" w:right="230" w:firstLine="0"/>
        <w:rPr>
          <w:sz w:val="26"/>
        </w:rPr>
      </w:pPr>
      <w:r>
        <w:rPr>
          <w:spacing w:val="-2"/>
          <w:sz w:val="26"/>
        </w:rPr>
        <w:t>Правила</w:t>
      </w:r>
      <w:r>
        <w:rPr>
          <w:sz w:val="26"/>
        </w:rPr>
        <w:tab/>
        <w:t>безопасности</w:t>
      </w:r>
      <w:r>
        <w:rPr>
          <w:spacing w:val="80"/>
          <w:sz w:val="26"/>
        </w:rPr>
        <w:t xml:space="preserve"> </w:t>
      </w:r>
      <w:r>
        <w:rPr>
          <w:sz w:val="26"/>
        </w:rPr>
        <w:t>труда</w:t>
      </w:r>
      <w:r>
        <w:rPr>
          <w:spacing w:val="80"/>
          <w:sz w:val="26"/>
        </w:rPr>
        <w:t xml:space="preserve"> </w:t>
      </w:r>
      <w:r>
        <w:rPr>
          <w:sz w:val="26"/>
        </w:rPr>
        <w:t>и</w:t>
      </w:r>
      <w:r>
        <w:rPr>
          <w:sz w:val="26"/>
        </w:rPr>
        <w:tab/>
        <w:t>личной</w:t>
      </w:r>
      <w:r>
        <w:rPr>
          <w:spacing w:val="80"/>
          <w:sz w:val="26"/>
        </w:rPr>
        <w:t xml:space="preserve"> </w:t>
      </w:r>
      <w:r>
        <w:rPr>
          <w:sz w:val="26"/>
        </w:rPr>
        <w:t>гигиены</w:t>
      </w:r>
      <w:r>
        <w:rPr>
          <w:sz w:val="26"/>
        </w:rPr>
        <w:tab/>
      </w:r>
      <w:r>
        <w:rPr>
          <w:spacing w:val="-4"/>
          <w:sz w:val="26"/>
        </w:rPr>
        <w:t>при</w:t>
      </w:r>
      <w:r>
        <w:rPr>
          <w:sz w:val="26"/>
        </w:rPr>
        <w:tab/>
      </w:r>
      <w:r>
        <w:rPr>
          <w:spacing w:val="-2"/>
          <w:sz w:val="26"/>
        </w:rPr>
        <w:t>обработке</w:t>
      </w:r>
      <w:r>
        <w:rPr>
          <w:sz w:val="26"/>
        </w:rPr>
        <w:tab/>
      </w:r>
      <w:r>
        <w:rPr>
          <w:spacing w:val="-2"/>
          <w:sz w:val="26"/>
        </w:rPr>
        <w:t>различных материалов.</w:t>
      </w:r>
    </w:p>
    <w:p w:rsidR="00F2546B" w:rsidRDefault="001E25E0">
      <w:pPr>
        <w:pStyle w:val="a3"/>
        <w:spacing w:line="298" w:lineRule="exact"/>
        <w:ind w:left="363"/>
      </w:pPr>
      <w:r>
        <w:rPr>
          <w:u w:val="single"/>
        </w:rPr>
        <w:t>Учащиеся</w:t>
      </w:r>
      <w:r>
        <w:rPr>
          <w:spacing w:val="-10"/>
          <w:u w:val="single"/>
        </w:rPr>
        <w:t xml:space="preserve"> </w:t>
      </w:r>
      <w:r>
        <w:rPr>
          <w:u w:val="single"/>
        </w:rPr>
        <w:t>должны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уметь:</w:t>
      </w:r>
    </w:p>
    <w:p w:rsidR="00F2546B" w:rsidRDefault="001E25E0">
      <w:pPr>
        <w:pStyle w:val="a4"/>
        <w:numPr>
          <w:ilvl w:val="1"/>
          <w:numId w:val="4"/>
        </w:numPr>
        <w:tabs>
          <w:tab w:val="left" w:pos="621"/>
        </w:tabs>
        <w:spacing w:line="299" w:lineRule="exact"/>
        <w:ind w:left="621" w:hanging="258"/>
        <w:rPr>
          <w:sz w:val="26"/>
        </w:rPr>
      </w:pPr>
      <w:r>
        <w:rPr>
          <w:sz w:val="26"/>
        </w:rPr>
        <w:t>Владеть</w:t>
      </w:r>
      <w:r>
        <w:rPr>
          <w:spacing w:val="-14"/>
          <w:sz w:val="26"/>
        </w:rPr>
        <w:t xml:space="preserve"> </w:t>
      </w:r>
      <w:r>
        <w:rPr>
          <w:sz w:val="26"/>
        </w:rPr>
        <w:t>различной</w:t>
      </w:r>
      <w:r>
        <w:rPr>
          <w:spacing w:val="-12"/>
          <w:sz w:val="26"/>
        </w:rPr>
        <w:t xml:space="preserve"> </w:t>
      </w:r>
      <w:r>
        <w:rPr>
          <w:sz w:val="26"/>
        </w:rPr>
        <w:t>техникой</w:t>
      </w:r>
      <w:r>
        <w:rPr>
          <w:spacing w:val="-13"/>
          <w:sz w:val="26"/>
        </w:rPr>
        <w:t xml:space="preserve"> </w:t>
      </w:r>
      <w:r>
        <w:rPr>
          <w:sz w:val="26"/>
        </w:rPr>
        <w:t>изготовления</w:t>
      </w:r>
      <w:r>
        <w:rPr>
          <w:spacing w:val="-13"/>
          <w:sz w:val="26"/>
        </w:rPr>
        <w:t xml:space="preserve"> </w:t>
      </w:r>
      <w:r>
        <w:rPr>
          <w:spacing w:val="-2"/>
          <w:sz w:val="26"/>
        </w:rPr>
        <w:t>изделий.</w:t>
      </w:r>
    </w:p>
    <w:p w:rsidR="00F2546B" w:rsidRDefault="001E25E0">
      <w:pPr>
        <w:pStyle w:val="a4"/>
        <w:numPr>
          <w:ilvl w:val="1"/>
          <w:numId w:val="4"/>
        </w:numPr>
        <w:tabs>
          <w:tab w:val="left" w:pos="705"/>
        </w:tabs>
        <w:spacing w:before="1"/>
        <w:ind w:left="363" w:right="225" w:firstLine="0"/>
        <w:rPr>
          <w:sz w:val="26"/>
        </w:rPr>
      </w:pPr>
      <w:r>
        <w:rPr>
          <w:sz w:val="26"/>
        </w:rPr>
        <w:t>Владеть</w:t>
      </w:r>
      <w:r>
        <w:rPr>
          <w:spacing w:val="40"/>
          <w:sz w:val="26"/>
        </w:rPr>
        <w:t xml:space="preserve"> </w:t>
      </w:r>
      <w:r>
        <w:rPr>
          <w:sz w:val="26"/>
        </w:rPr>
        <w:t>способами</w:t>
      </w:r>
      <w:r>
        <w:rPr>
          <w:spacing w:val="40"/>
          <w:sz w:val="26"/>
        </w:rPr>
        <w:t xml:space="preserve"> </w:t>
      </w:r>
      <w:r>
        <w:rPr>
          <w:sz w:val="26"/>
        </w:rPr>
        <w:t>художественной</w:t>
      </w:r>
      <w:r>
        <w:rPr>
          <w:spacing w:val="40"/>
          <w:sz w:val="26"/>
        </w:rPr>
        <w:t xml:space="preserve"> </w:t>
      </w:r>
      <w:r>
        <w:rPr>
          <w:sz w:val="26"/>
        </w:rPr>
        <w:t>обработки</w:t>
      </w:r>
      <w:r>
        <w:rPr>
          <w:spacing w:val="40"/>
          <w:sz w:val="26"/>
        </w:rPr>
        <w:t xml:space="preserve"> </w:t>
      </w:r>
      <w:r>
        <w:rPr>
          <w:sz w:val="26"/>
        </w:rPr>
        <w:t>различных</w:t>
      </w:r>
      <w:r>
        <w:rPr>
          <w:spacing w:val="40"/>
          <w:sz w:val="26"/>
        </w:rPr>
        <w:t xml:space="preserve"> </w:t>
      </w:r>
      <w:r>
        <w:rPr>
          <w:sz w:val="26"/>
        </w:rPr>
        <w:t>материалов</w:t>
      </w:r>
      <w:r>
        <w:rPr>
          <w:spacing w:val="40"/>
          <w:sz w:val="26"/>
        </w:rPr>
        <w:t xml:space="preserve"> </w:t>
      </w:r>
      <w:r>
        <w:rPr>
          <w:sz w:val="26"/>
        </w:rPr>
        <w:t>(кожи,</w:t>
      </w:r>
      <w:r>
        <w:rPr>
          <w:spacing w:val="40"/>
          <w:sz w:val="26"/>
        </w:rPr>
        <w:t xml:space="preserve"> </w:t>
      </w:r>
      <w:r>
        <w:rPr>
          <w:sz w:val="26"/>
        </w:rPr>
        <w:t>соломки, бересты, ткани, пряжи).</w:t>
      </w:r>
    </w:p>
    <w:p w:rsidR="00F2546B" w:rsidRDefault="001E25E0">
      <w:pPr>
        <w:pStyle w:val="a4"/>
        <w:numPr>
          <w:ilvl w:val="1"/>
          <w:numId w:val="4"/>
        </w:numPr>
        <w:tabs>
          <w:tab w:val="left" w:pos="621"/>
        </w:tabs>
        <w:spacing w:line="299" w:lineRule="exact"/>
        <w:ind w:left="621" w:hanging="258"/>
        <w:rPr>
          <w:sz w:val="26"/>
        </w:rPr>
      </w:pPr>
      <w:r>
        <w:rPr>
          <w:sz w:val="26"/>
        </w:rPr>
        <w:t>Выполнять</w:t>
      </w:r>
      <w:r>
        <w:rPr>
          <w:spacing w:val="-12"/>
          <w:sz w:val="26"/>
        </w:rPr>
        <w:t xml:space="preserve"> </w:t>
      </w:r>
      <w:r>
        <w:rPr>
          <w:sz w:val="26"/>
        </w:rPr>
        <w:t>эскизы</w:t>
      </w:r>
      <w:r>
        <w:rPr>
          <w:spacing w:val="-9"/>
          <w:sz w:val="26"/>
        </w:rPr>
        <w:t xml:space="preserve"> </w:t>
      </w:r>
      <w:r>
        <w:rPr>
          <w:sz w:val="26"/>
        </w:rPr>
        <w:t>для</w:t>
      </w:r>
      <w:r>
        <w:rPr>
          <w:spacing w:val="-11"/>
          <w:sz w:val="26"/>
        </w:rPr>
        <w:t xml:space="preserve"> </w:t>
      </w:r>
      <w:r>
        <w:rPr>
          <w:sz w:val="26"/>
        </w:rPr>
        <w:t>изготовления</w:t>
      </w:r>
      <w:r>
        <w:rPr>
          <w:spacing w:val="-11"/>
          <w:sz w:val="26"/>
        </w:rPr>
        <w:t xml:space="preserve"> </w:t>
      </w:r>
      <w:r>
        <w:rPr>
          <w:spacing w:val="-2"/>
          <w:sz w:val="26"/>
        </w:rPr>
        <w:t>изделий.</w:t>
      </w:r>
    </w:p>
    <w:p w:rsidR="00F2546B" w:rsidRDefault="001E25E0">
      <w:pPr>
        <w:pStyle w:val="a4"/>
        <w:numPr>
          <w:ilvl w:val="1"/>
          <w:numId w:val="4"/>
        </w:numPr>
        <w:tabs>
          <w:tab w:val="left" w:pos="621"/>
        </w:tabs>
        <w:spacing w:before="1" w:line="298" w:lineRule="exact"/>
        <w:ind w:left="621" w:hanging="258"/>
        <w:rPr>
          <w:sz w:val="26"/>
        </w:rPr>
      </w:pPr>
      <w:r>
        <w:rPr>
          <w:sz w:val="26"/>
        </w:rPr>
        <w:t>Применять</w:t>
      </w:r>
      <w:r>
        <w:rPr>
          <w:spacing w:val="-11"/>
          <w:sz w:val="26"/>
        </w:rPr>
        <w:t xml:space="preserve"> </w:t>
      </w:r>
      <w:r>
        <w:rPr>
          <w:sz w:val="26"/>
        </w:rPr>
        <w:t>правила</w:t>
      </w:r>
      <w:r>
        <w:rPr>
          <w:spacing w:val="-8"/>
          <w:sz w:val="26"/>
        </w:rPr>
        <w:t xml:space="preserve"> </w:t>
      </w:r>
      <w:r>
        <w:rPr>
          <w:sz w:val="26"/>
        </w:rPr>
        <w:t>техники</w:t>
      </w:r>
      <w:r>
        <w:rPr>
          <w:spacing w:val="-10"/>
          <w:sz w:val="26"/>
        </w:rPr>
        <w:t xml:space="preserve"> </w:t>
      </w:r>
      <w:r>
        <w:rPr>
          <w:sz w:val="26"/>
        </w:rPr>
        <w:t>безопасности</w:t>
      </w:r>
      <w:r>
        <w:rPr>
          <w:spacing w:val="-10"/>
          <w:sz w:val="26"/>
        </w:rPr>
        <w:t xml:space="preserve"> </w:t>
      </w:r>
      <w:r>
        <w:rPr>
          <w:sz w:val="26"/>
        </w:rPr>
        <w:t>при</w:t>
      </w:r>
      <w:r>
        <w:rPr>
          <w:spacing w:val="-10"/>
          <w:sz w:val="26"/>
        </w:rPr>
        <w:t xml:space="preserve"> </w:t>
      </w:r>
      <w:r>
        <w:rPr>
          <w:sz w:val="26"/>
        </w:rPr>
        <w:t>работе</w:t>
      </w:r>
      <w:r>
        <w:rPr>
          <w:spacing w:val="-10"/>
          <w:sz w:val="26"/>
        </w:rPr>
        <w:t xml:space="preserve"> </w:t>
      </w:r>
      <w:r>
        <w:rPr>
          <w:sz w:val="26"/>
        </w:rPr>
        <w:t>с</w:t>
      </w:r>
      <w:r>
        <w:rPr>
          <w:spacing w:val="-7"/>
          <w:sz w:val="26"/>
        </w:rPr>
        <w:t xml:space="preserve"> </w:t>
      </w:r>
      <w:r>
        <w:rPr>
          <w:spacing w:val="-2"/>
          <w:sz w:val="26"/>
        </w:rPr>
        <w:t>инструментами.</w:t>
      </w:r>
    </w:p>
    <w:p w:rsidR="00F2546B" w:rsidRDefault="001E25E0">
      <w:pPr>
        <w:pStyle w:val="a4"/>
        <w:numPr>
          <w:ilvl w:val="1"/>
          <w:numId w:val="4"/>
        </w:numPr>
        <w:tabs>
          <w:tab w:val="left" w:pos="621"/>
        </w:tabs>
        <w:spacing w:line="298" w:lineRule="exact"/>
        <w:ind w:left="621" w:hanging="258"/>
        <w:rPr>
          <w:sz w:val="26"/>
        </w:rPr>
      </w:pPr>
      <w:r>
        <w:rPr>
          <w:sz w:val="26"/>
        </w:rPr>
        <w:t>Творчески</w:t>
      </w:r>
      <w:r>
        <w:rPr>
          <w:spacing w:val="-8"/>
          <w:sz w:val="26"/>
        </w:rPr>
        <w:t xml:space="preserve"> </w:t>
      </w:r>
      <w:r>
        <w:rPr>
          <w:sz w:val="26"/>
        </w:rPr>
        <w:t>и</w:t>
      </w:r>
      <w:r>
        <w:rPr>
          <w:spacing w:val="-5"/>
          <w:sz w:val="26"/>
        </w:rPr>
        <w:t xml:space="preserve"> </w:t>
      </w:r>
      <w:r>
        <w:rPr>
          <w:sz w:val="26"/>
        </w:rPr>
        <w:t>бережно</w:t>
      </w:r>
      <w:r>
        <w:rPr>
          <w:spacing w:val="-7"/>
          <w:sz w:val="26"/>
        </w:rPr>
        <w:t xml:space="preserve"> </w:t>
      </w:r>
      <w:r>
        <w:rPr>
          <w:sz w:val="26"/>
        </w:rPr>
        <w:t>выполнять</w:t>
      </w:r>
      <w:r>
        <w:rPr>
          <w:spacing w:val="-8"/>
          <w:sz w:val="26"/>
        </w:rPr>
        <w:t xml:space="preserve"> </w:t>
      </w:r>
      <w:r>
        <w:rPr>
          <w:sz w:val="26"/>
        </w:rPr>
        <w:t>свою</w:t>
      </w:r>
      <w:r>
        <w:rPr>
          <w:spacing w:val="-4"/>
          <w:sz w:val="26"/>
        </w:rPr>
        <w:t xml:space="preserve"> </w:t>
      </w:r>
      <w:r>
        <w:rPr>
          <w:spacing w:val="-2"/>
          <w:sz w:val="26"/>
        </w:rPr>
        <w:t>работу.</w:t>
      </w:r>
    </w:p>
    <w:p w:rsidR="00F2546B" w:rsidRDefault="001E25E0">
      <w:pPr>
        <w:pStyle w:val="a4"/>
        <w:numPr>
          <w:ilvl w:val="1"/>
          <w:numId w:val="4"/>
        </w:numPr>
        <w:tabs>
          <w:tab w:val="left" w:pos="621"/>
        </w:tabs>
        <w:spacing w:before="1"/>
        <w:ind w:left="621" w:hanging="258"/>
        <w:rPr>
          <w:sz w:val="26"/>
        </w:rPr>
      </w:pPr>
      <w:r>
        <w:rPr>
          <w:sz w:val="26"/>
        </w:rPr>
        <w:t>Работать</w:t>
      </w:r>
      <w:r>
        <w:rPr>
          <w:spacing w:val="-8"/>
          <w:sz w:val="26"/>
        </w:rPr>
        <w:t xml:space="preserve"> </w:t>
      </w: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группе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6"/>
          <w:sz w:val="26"/>
        </w:rPr>
        <w:t xml:space="preserve"> </w:t>
      </w:r>
      <w:r>
        <w:rPr>
          <w:spacing w:val="-2"/>
          <w:sz w:val="26"/>
        </w:rPr>
        <w:t>индивидуально.</w:t>
      </w:r>
    </w:p>
    <w:p w:rsidR="00F2546B" w:rsidRDefault="00F2546B">
      <w:pPr>
        <w:pStyle w:val="a3"/>
        <w:spacing w:before="7"/>
        <w:ind w:left="0"/>
      </w:pPr>
    </w:p>
    <w:p w:rsidR="00F2546B" w:rsidRDefault="001E25E0">
      <w:pPr>
        <w:pStyle w:val="1"/>
        <w:ind w:left="2048"/>
      </w:pPr>
      <w:r>
        <w:t>УЧЕБНО</w:t>
      </w:r>
      <w:r>
        <w:rPr>
          <w:spacing w:val="-5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ТЕМАТИЧЕСКИЙ</w:t>
      </w:r>
      <w:r>
        <w:rPr>
          <w:spacing w:val="79"/>
          <w:w w:val="150"/>
        </w:rPr>
        <w:t xml:space="preserve"> </w:t>
      </w:r>
      <w:r>
        <w:rPr>
          <w:spacing w:val="-4"/>
        </w:rPr>
        <w:t>ПЛАН</w:t>
      </w:r>
    </w:p>
    <w:p w:rsidR="00F2546B" w:rsidRDefault="001E25E0">
      <w:pPr>
        <w:spacing w:before="1"/>
        <w:ind w:left="2046" w:right="2054"/>
        <w:jc w:val="center"/>
        <w:rPr>
          <w:b/>
          <w:sz w:val="26"/>
        </w:rPr>
      </w:pPr>
      <w:r>
        <w:rPr>
          <w:b/>
          <w:sz w:val="26"/>
        </w:rPr>
        <w:t>курса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внеурочной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деятельности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«В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мире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поделок» 2 класс (первый год обучения)</w:t>
      </w: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5"/>
        <w:gridCol w:w="3934"/>
        <w:gridCol w:w="941"/>
        <w:gridCol w:w="1082"/>
        <w:gridCol w:w="1308"/>
        <w:gridCol w:w="1651"/>
      </w:tblGrid>
      <w:tr w:rsidR="00F2546B">
        <w:trPr>
          <w:trHeight w:val="827"/>
        </w:trPr>
        <w:tc>
          <w:tcPr>
            <w:tcW w:w="655" w:type="dxa"/>
          </w:tcPr>
          <w:p w:rsidR="00F2546B" w:rsidRDefault="001E25E0">
            <w:pPr>
              <w:pStyle w:val="TableParagraph"/>
              <w:ind w:left="155" w:right="138" w:firstLine="5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3934" w:type="dxa"/>
          </w:tcPr>
          <w:p w:rsidR="00F2546B" w:rsidRDefault="001E25E0">
            <w:pPr>
              <w:pStyle w:val="TableParagraph"/>
              <w:spacing w:line="273" w:lineRule="exact"/>
              <w:ind w:left="62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941" w:type="dxa"/>
          </w:tcPr>
          <w:p w:rsidR="00F2546B" w:rsidRDefault="001E25E0">
            <w:pPr>
              <w:pStyle w:val="TableParagraph"/>
              <w:spacing w:line="276" w:lineRule="exact"/>
              <w:ind w:left="108" w:right="98" w:firstLine="60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Всего кол-во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082" w:type="dxa"/>
          </w:tcPr>
          <w:p w:rsidR="00F2546B" w:rsidRDefault="001E25E0">
            <w:pPr>
              <w:pStyle w:val="TableParagraph"/>
              <w:spacing w:line="276" w:lineRule="exact"/>
              <w:ind w:left="177" w:right="136" w:hanging="34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Теория кол-во часов</w:t>
            </w:r>
          </w:p>
        </w:tc>
        <w:tc>
          <w:tcPr>
            <w:tcW w:w="1308" w:type="dxa"/>
          </w:tcPr>
          <w:p w:rsidR="00F2546B" w:rsidRDefault="001E25E0">
            <w:pPr>
              <w:pStyle w:val="TableParagraph"/>
              <w:spacing w:line="276" w:lineRule="exact"/>
              <w:ind w:left="291" w:right="96" w:hanging="18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Практика кол-во часов</w:t>
            </w:r>
          </w:p>
        </w:tc>
        <w:tc>
          <w:tcPr>
            <w:tcW w:w="1651" w:type="dxa"/>
          </w:tcPr>
          <w:p w:rsidR="00F2546B" w:rsidRDefault="001E25E0">
            <w:pPr>
              <w:pStyle w:val="TableParagraph"/>
              <w:ind w:left="310" w:firstLine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Формы контроля</w:t>
            </w:r>
          </w:p>
        </w:tc>
      </w:tr>
      <w:tr w:rsidR="00F2546B">
        <w:trPr>
          <w:trHeight w:val="827"/>
        </w:trPr>
        <w:tc>
          <w:tcPr>
            <w:tcW w:w="655" w:type="dxa"/>
          </w:tcPr>
          <w:p w:rsidR="00F2546B" w:rsidRDefault="001E25E0">
            <w:pPr>
              <w:pStyle w:val="TableParagraph"/>
              <w:spacing w:before="267"/>
              <w:ind w:left="165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934" w:type="dxa"/>
          </w:tcPr>
          <w:p w:rsidR="00F2546B" w:rsidRDefault="001E25E0">
            <w:pPr>
              <w:pStyle w:val="TableParagraph"/>
              <w:spacing w:before="128"/>
              <w:ind w:left="107" w:right="448"/>
              <w:rPr>
                <w:sz w:val="24"/>
              </w:rPr>
            </w:pPr>
            <w:r>
              <w:rPr>
                <w:sz w:val="24"/>
              </w:rPr>
              <w:t>Вводное занятие. Знакомство с программой.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Материаловедение.</w:t>
            </w:r>
          </w:p>
        </w:tc>
        <w:tc>
          <w:tcPr>
            <w:tcW w:w="941" w:type="dxa"/>
          </w:tcPr>
          <w:p w:rsidR="00F2546B" w:rsidRDefault="001E25E0">
            <w:pPr>
              <w:pStyle w:val="TableParagraph"/>
              <w:spacing w:before="267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082" w:type="dxa"/>
          </w:tcPr>
          <w:p w:rsidR="00F2546B" w:rsidRDefault="001E25E0">
            <w:pPr>
              <w:pStyle w:val="TableParagraph"/>
              <w:spacing w:before="267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08" w:type="dxa"/>
          </w:tcPr>
          <w:p w:rsidR="00F2546B" w:rsidRDefault="001E25E0">
            <w:pPr>
              <w:pStyle w:val="TableParagraph"/>
              <w:spacing w:before="267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51" w:type="dxa"/>
          </w:tcPr>
          <w:p w:rsidR="00F2546B" w:rsidRDefault="001E25E0">
            <w:pPr>
              <w:pStyle w:val="TableParagraph"/>
              <w:spacing w:line="268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</w:p>
          <w:p w:rsidR="00F2546B" w:rsidRDefault="001E25E0">
            <w:pPr>
              <w:pStyle w:val="TableParagraph"/>
              <w:spacing w:line="270" w:lineRule="atLeast"/>
              <w:ind w:left="14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выполненных работ.</w:t>
            </w:r>
          </w:p>
        </w:tc>
      </w:tr>
      <w:tr w:rsidR="00F2546B">
        <w:trPr>
          <w:trHeight w:val="1379"/>
        </w:trPr>
        <w:tc>
          <w:tcPr>
            <w:tcW w:w="655" w:type="dxa"/>
          </w:tcPr>
          <w:p w:rsidR="00F2546B" w:rsidRDefault="00F2546B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F2546B" w:rsidRDefault="001E25E0">
            <w:pPr>
              <w:pStyle w:val="TableParagraph"/>
              <w:ind w:left="165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934" w:type="dxa"/>
          </w:tcPr>
          <w:p w:rsidR="00F2546B" w:rsidRDefault="001E25E0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«Мастерская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природы»</w:t>
            </w:r>
          </w:p>
          <w:p w:rsidR="00F2546B" w:rsidRDefault="001E25E0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(поделки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2"/>
                <w:sz w:val="24"/>
              </w:rPr>
              <w:t xml:space="preserve"> материала)</w:t>
            </w:r>
          </w:p>
          <w:p w:rsidR="00F2546B" w:rsidRDefault="001E25E0">
            <w:pPr>
              <w:pStyle w:val="TableParagraph"/>
              <w:numPr>
                <w:ilvl w:val="0"/>
                <w:numId w:val="5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pacing w:val="-2"/>
                <w:sz w:val="24"/>
              </w:rPr>
              <w:t>аппликация</w:t>
            </w:r>
          </w:p>
          <w:p w:rsidR="00F2546B" w:rsidRDefault="001E25E0">
            <w:pPr>
              <w:pStyle w:val="TableParagraph"/>
              <w:numPr>
                <w:ilvl w:val="0"/>
                <w:numId w:val="5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pacing w:val="-4"/>
                <w:sz w:val="24"/>
              </w:rPr>
              <w:t>панно</w:t>
            </w:r>
          </w:p>
          <w:p w:rsidR="00F2546B" w:rsidRDefault="001E25E0">
            <w:pPr>
              <w:pStyle w:val="TableParagraph"/>
              <w:numPr>
                <w:ilvl w:val="0"/>
                <w:numId w:val="5"/>
              </w:numPr>
              <w:tabs>
                <w:tab w:val="left" w:pos="245"/>
              </w:tabs>
              <w:spacing w:line="264" w:lineRule="exact"/>
              <w:ind w:left="245" w:hanging="138"/>
              <w:rPr>
                <w:sz w:val="24"/>
              </w:rPr>
            </w:pPr>
            <w:r>
              <w:rPr>
                <w:sz w:val="24"/>
              </w:rPr>
              <w:t>объемные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поделки</w:t>
            </w:r>
          </w:p>
        </w:tc>
        <w:tc>
          <w:tcPr>
            <w:tcW w:w="941" w:type="dxa"/>
          </w:tcPr>
          <w:p w:rsidR="00F2546B" w:rsidRDefault="00F2546B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F2546B" w:rsidRDefault="001E25E0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082" w:type="dxa"/>
          </w:tcPr>
          <w:p w:rsidR="00F2546B" w:rsidRDefault="00F2546B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F2546B" w:rsidRDefault="001E25E0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08" w:type="dxa"/>
          </w:tcPr>
          <w:p w:rsidR="00F2546B" w:rsidRDefault="00F2546B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F2546B" w:rsidRDefault="001E25E0">
            <w:pPr>
              <w:pStyle w:val="TableParagraph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651" w:type="dxa"/>
          </w:tcPr>
          <w:p w:rsidR="00F2546B" w:rsidRDefault="001E25E0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работа.</w:t>
            </w:r>
          </w:p>
          <w:p w:rsidR="00F2546B" w:rsidRDefault="001E25E0">
            <w:pPr>
              <w:pStyle w:val="TableParagraph"/>
              <w:ind w:left="14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Выставка.</w:t>
            </w:r>
          </w:p>
        </w:tc>
      </w:tr>
      <w:tr w:rsidR="00F2546B">
        <w:trPr>
          <w:trHeight w:val="1932"/>
        </w:trPr>
        <w:tc>
          <w:tcPr>
            <w:tcW w:w="655" w:type="dxa"/>
          </w:tcPr>
          <w:p w:rsidR="00F2546B" w:rsidRDefault="00F2546B">
            <w:pPr>
              <w:pStyle w:val="TableParagraph"/>
              <w:rPr>
                <w:b/>
                <w:sz w:val="24"/>
              </w:rPr>
            </w:pPr>
          </w:p>
          <w:p w:rsidR="00F2546B" w:rsidRDefault="00F2546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F2546B" w:rsidRDefault="001E25E0">
            <w:pPr>
              <w:pStyle w:val="TableParagraph"/>
              <w:ind w:left="165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934" w:type="dxa"/>
          </w:tcPr>
          <w:p w:rsidR="00F2546B" w:rsidRDefault="001E25E0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«Чудесная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бумага»</w:t>
            </w:r>
          </w:p>
          <w:p w:rsidR="00F2546B" w:rsidRDefault="001E25E0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(поделки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картона)</w:t>
            </w:r>
          </w:p>
          <w:p w:rsidR="00F2546B" w:rsidRDefault="001E25E0">
            <w:pPr>
              <w:pStyle w:val="TableParagraph"/>
              <w:numPr>
                <w:ilvl w:val="0"/>
                <w:numId w:val="6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аппликации</w:t>
            </w:r>
          </w:p>
          <w:p w:rsidR="00F2546B" w:rsidRDefault="001E25E0">
            <w:pPr>
              <w:pStyle w:val="TableParagraph"/>
              <w:numPr>
                <w:ilvl w:val="0"/>
                <w:numId w:val="6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pacing w:val="-2"/>
                <w:sz w:val="24"/>
              </w:rPr>
              <w:t>оригами</w:t>
            </w:r>
          </w:p>
          <w:p w:rsidR="00F2546B" w:rsidRDefault="001E25E0">
            <w:pPr>
              <w:pStyle w:val="TableParagraph"/>
              <w:numPr>
                <w:ilvl w:val="0"/>
                <w:numId w:val="6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бумажные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комочки</w:t>
            </w:r>
          </w:p>
          <w:p w:rsidR="00F2546B" w:rsidRDefault="001E25E0">
            <w:pPr>
              <w:pStyle w:val="TableParagraph"/>
              <w:numPr>
                <w:ilvl w:val="0"/>
                <w:numId w:val="6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pacing w:val="-2"/>
                <w:sz w:val="24"/>
              </w:rPr>
              <w:t>торцевание</w:t>
            </w:r>
          </w:p>
          <w:p w:rsidR="00F2546B" w:rsidRDefault="001E25E0">
            <w:pPr>
              <w:pStyle w:val="TableParagraph"/>
              <w:numPr>
                <w:ilvl w:val="0"/>
                <w:numId w:val="6"/>
              </w:numPr>
              <w:tabs>
                <w:tab w:val="left" w:pos="245"/>
              </w:tabs>
              <w:spacing w:line="264" w:lineRule="exact"/>
              <w:ind w:left="245" w:hanging="138"/>
              <w:rPr>
                <w:sz w:val="24"/>
              </w:rPr>
            </w:pPr>
            <w:r>
              <w:rPr>
                <w:sz w:val="24"/>
              </w:rPr>
              <w:t>чудесные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тарелочки</w:t>
            </w:r>
          </w:p>
        </w:tc>
        <w:tc>
          <w:tcPr>
            <w:tcW w:w="941" w:type="dxa"/>
          </w:tcPr>
          <w:p w:rsidR="00F2546B" w:rsidRDefault="00F2546B">
            <w:pPr>
              <w:pStyle w:val="TableParagraph"/>
              <w:rPr>
                <w:b/>
                <w:sz w:val="24"/>
              </w:rPr>
            </w:pPr>
          </w:p>
          <w:p w:rsidR="00F2546B" w:rsidRDefault="00F2546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F2546B" w:rsidRDefault="001E25E0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1082" w:type="dxa"/>
          </w:tcPr>
          <w:p w:rsidR="00F2546B" w:rsidRDefault="00F2546B">
            <w:pPr>
              <w:pStyle w:val="TableParagraph"/>
              <w:rPr>
                <w:b/>
                <w:sz w:val="24"/>
              </w:rPr>
            </w:pPr>
          </w:p>
          <w:p w:rsidR="00F2546B" w:rsidRDefault="00F2546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F2546B" w:rsidRDefault="001E25E0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308" w:type="dxa"/>
          </w:tcPr>
          <w:p w:rsidR="00F2546B" w:rsidRDefault="00F2546B">
            <w:pPr>
              <w:pStyle w:val="TableParagraph"/>
              <w:rPr>
                <w:b/>
                <w:sz w:val="24"/>
              </w:rPr>
            </w:pPr>
          </w:p>
          <w:p w:rsidR="00F2546B" w:rsidRDefault="00F2546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F2546B" w:rsidRDefault="001E25E0">
            <w:pPr>
              <w:pStyle w:val="TableParagraph"/>
              <w:ind w:left="10" w:righ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1651" w:type="dxa"/>
          </w:tcPr>
          <w:p w:rsidR="00F2546B" w:rsidRDefault="001E25E0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Коллективная работа.</w:t>
            </w:r>
          </w:p>
          <w:p w:rsidR="00F2546B" w:rsidRDefault="001E25E0">
            <w:pPr>
              <w:pStyle w:val="TableParagraph"/>
              <w:ind w:left="14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Выставка.</w:t>
            </w:r>
          </w:p>
        </w:tc>
      </w:tr>
      <w:tr w:rsidR="00F2546B">
        <w:trPr>
          <w:trHeight w:val="1656"/>
        </w:trPr>
        <w:tc>
          <w:tcPr>
            <w:tcW w:w="655" w:type="dxa"/>
          </w:tcPr>
          <w:p w:rsidR="00F2546B" w:rsidRDefault="00F2546B">
            <w:pPr>
              <w:pStyle w:val="TableParagraph"/>
              <w:rPr>
                <w:b/>
                <w:sz w:val="24"/>
              </w:rPr>
            </w:pPr>
          </w:p>
          <w:p w:rsidR="00F2546B" w:rsidRDefault="00F2546B">
            <w:pPr>
              <w:pStyle w:val="TableParagraph"/>
              <w:spacing w:before="130"/>
              <w:rPr>
                <w:b/>
                <w:sz w:val="24"/>
              </w:rPr>
            </w:pPr>
          </w:p>
          <w:p w:rsidR="00F2546B" w:rsidRDefault="001E25E0">
            <w:pPr>
              <w:pStyle w:val="TableParagraph"/>
              <w:spacing w:before="1"/>
              <w:ind w:left="165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934" w:type="dxa"/>
          </w:tcPr>
          <w:p w:rsidR="00F2546B" w:rsidRDefault="001E25E0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«Загадочная </w:t>
            </w:r>
            <w:r>
              <w:rPr>
                <w:b/>
                <w:spacing w:val="-2"/>
                <w:sz w:val="24"/>
              </w:rPr>
              <w:t>ниточка»</w:t>
            </w:r>
          </w:p>
          <w:p w:rsidR="00F2546B" w:rsidRDefault="001E25E0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(работа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тканью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нитками)</w:t>
            </w:r>
          </w:p>
          <w:p w:rsidR="00F2546B" w:rsidRDefault="001E25E0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ниток</w:t>
            </w:r>
          </w:p>
          <w:p w:rsidR="00F2546B" w:rsidRDefault="001E25E0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аппликация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нитяной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крошки</w:t>
            </w:r>
          </w:p>
          <w:p w:rsidR="00F2546B" w:rsidRDefault="001E25E0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spacing w:line="276" w:lineRule="exact"/>
              <w:ind w:right="345" w:firstLine="0"/>
              <w:rPr>
                <w:sz w:val="24"/>
              </w:rPr>
            </w:pPr>
            <w:r>
              <w:rPr>
                <w:sz w:val="24"/>
              </w:rPr>
              <w:t>поделки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вискозных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салфеток, </w:t>
            </w:r>
            <w:r>
              <w:rPr>
                <w:spacing w:val="-2"/>
                <w:sz w:val="24"/>
              </w:rPr>
              <w:t>фетра</w:t>
            </w:r>
          </w:p>
        </w:tc>
        <w:tc>
          <w:tcPr>
            <w:tcW w:w="941" w:type="dxa"/>
          </w:tcPr>
          <w:p w:rsidR="00F2546B" w:rsidRDefault="00F2546B">
            <w:pPr>
              <w:pStyle w:val="TableParagraph"/>
              <w:rPr>
                <w:b/>
                <w:sz w:val="24"/>
              </w:rPr>
            </w:pPr>
          </w:p>
          <w:p w:rsidR="00F2546B" w:rsidRDefault="00F2546B">
            <w:pPr>
              <w:pStyle w:val="TableParagraph"/>
              <w:spacing w:before="130"/>
              <w:rPr>
                <w:b/>
                <w:sz w:val="24"/>
              </w:rPr>
            </w:pPr>
          </w:p>
          <w:p w:rsidR="00F2546B" w:rsidRDefault="001E25E0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082" w:type="dxa"/>
          </w:tcPr>
          <w:p w:rsidR="00F2546B" w:rsidRDefault="00F2546B">
            <w:pPr>
              <w:pStyle w:val="TableParagraph"/>
              <w:rPr>
                <w:b/>
                <w:sz w:val="24"/>
              </w:rPr>
            </w:pPr>
          </w:p>
          <w:p w:rsidR="00F2546B" w:rsidRDefault="00F2546B">
            <w:pPr>
              <w:pStyle w:val="TableParagraph"/>
              <w:spacing w:before="130"/>
              <w:rPr>
                <w:b/>
                <w:sz w:val="24"/>
              </w:rPr>
            </w:pPr>
          </w:p>
          <w:p w:rsidR="00F2546B" w:rsidRDefault="001E25E0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08" w:type="dxa"/>
          </w:tcPr>
          <w:p w:rsidR="00F2546B" w:rsidRDefault="00F2546B">
            <w:pPr>
              <w:pStyle w:val="TableParagraph"/>
              <w:rPr>
                <w:b/>
                <w:sz w:val="24"/>
              </w:rPr>
            </w:pPr>
          </w:p>
          <w:p w:rsidR="00F2546B" w:rsidRDefault="00F2546B">
            <w:pPr>
              <w:pStyle w:val="TableParagraph"/>
              <w:spacing w:before="130"/>
              <w:rPr>
                <w:b/>
                <w:sz w:val="24"/>
              </w:rPr>
            </w:pPr>
          </w:p>
          <w:p w:rsidR="00F2546B" w:rsidRDefault="001E25E0">
            <w:pPr>
              <w:pStyle w:val="TableParagraph"/>
              <w:spacing w:before="1"/>
              <w:ind w:left="10" w:righ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1651" w:type="dxa"/>
          </w:tcPr>
          <w:p w:rsidR="00F2546B" w:rsidRDefault="001E25E0">
            <w:pPr>
              <w:pStyle w:val="TableParagraph"/>
              <w:ind w:left="14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Выставка. Творческая работа.</w:t>
            </w:r>
          </w:p>
        </w:tc>
      </w:tr>
      <w:tr w:rsidR="00F2546B">
        <w:trPr>
          <w:trHeight w:val="830"/>
        </w:trPr>
        <w:tc>
          <w:tcPr>
            <w:tcW w:w="655" w:type="dxa"/>
          </w:tcPr>
          <w:p w:rsidR="00F2546B" w:rsidRDefault="001E25E0">
            <w:pPr>
              <w:pStyle w:val="TableParagraph"/>
              <w:spacing w:before="267"/>
              <w:ind w:left="165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934" w:type="dxa"/>
          </w:tcPr>
          <w:p w:rsidR="00F2546B" w:rsidRDefault="001E25E0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стране</w:t>
            </w:r>
            <w:r>
              <w:rPr>
                <w:b/>
                <w:spacing w:val="-2"/>
                <w:sz w:val="24"/>
              </w:rPr>
              <w:t xml:space="preserve"> фантазии»</w:t>
            </w:r>
          </w:p>
          <w:p w:rsidR="00F2546B" w:rsidRDefault="001E25E0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(поделки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бросового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материала)</w:t>
            </w:r>
          </w:p>
          <w:p w:rsidR="00F2546B" w:rsidRDefault="001E25E0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панно</w:t>
            </w:r>
          </w:p>
        </w:tc>
        <w:tc>
          <w:tcPr>
            <w:tcW w:w="941" w:type="dxa"/>
          </w:tcPr>
          <w:p w:rsidR="00F2546B" w:rsidRDefault="001E25E0">
            <w:pPr>
              <w:pStyle w:val="TableParagraph"/>
              <w:spacing w:before="267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082" w:type="dxa"/>
          </w:tcPr>
          <w:p w:rsidR="00F2546B" w:rsidRDefault="001E25E0">
            <w:pPr>
              <w:pStyle w:val="TableParagraph"/>
              <w:spacing w:before="267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08" w:type="dxa"/>
          </w:tcPr>
          <w:p w:rsidR="00F2546B" w:rsidRDefault="001E25E0">
            <w:pPr>
              <w:pStyle w:val="TableParagraph"/>
              <w:spacing w:before="267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651" w:type="dxa"/>
          </w:tcPr>
          <w:p w:rsidR="00F2546B" w:rsidRDefault="001E25E0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работа.</w:t>
            </w:r>
          </w:p>
          <w:p w:rsidR="00F2546B" w:rsidRDefault="001E25E0">
            <w:pPr>
              <w:pStyle w:val="TableParagraph"/>
              <w:spacing w:line="266" w:lineRule="exact"/>
              <w:ind w:left="14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Выставка.</w:t>
            </w:r>
          </w:p>
        </w:tc>
      </w:tr>
    </w:tbl>
    <w:p w:rsidR="00F2546B" w:rsidRDefault="00F2546B">
      <w:pPr>
        <w:spacing w:line="266" w:lineRule="exact"/>
        <w:jc w:val="center"/>
        <w:rPr>
          <w:sz w:val="24"/>
        </w:rPr>
        <w:sectPr w:rsidR="00F2546B">
          <w:pgSz w:w="11910" w:h="16840"/>
          <w:pgMar w:top="1040" w:right="340" w:bottom="1200" w:left="1480" w:header="0" w:footer="982" w:gutter="0"/>
          <w:cols w:space="720"/>
        </w:sect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5"/>
        <w:gridCol w:w="3934"/>
        <w:gridCol w:w="941"/>
        <w:gridCol w:w="1082"/>
        <w:gridCol w:w="1308"/>
        <w:gridCol w:w="1651"/>
      </w:tblGrid>
      <w:tr w:rsidR="00F2546B">
        <w:trPr>
          <w:trHeight w:val="554"/>
        </w:trPr>
        <w:tc>
          <w:tcPr>
            <w:tcW w:w="655" w:type="dxa"/>
          </w:tcPr>
          <w:p w:rsidR="00F2546B" w:rsidRDefault="00F2546B">
            <w:pPr>
              <w:pStyle w:val="TableParagraph"/>
              <w:rPr>
                <w:sz w:val="24"/>
              </w:rPr>
            </w:pPr>
          </w:p>
        </w:tc>
        <w:tc>
          <w:tcPr>
            <w:tcW w:w="3934" w:type="dxa"/>
          </w:tcPr>
          <w:p w:rsidR="00F2546B" w:rsidRDefault="001E25E0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spacing w:line="270" w:lineRule="exact"/>
              <w:ind w:left="245" w:hanging="138"/>
              <w:rPr>
                <w:sz w:val="24"/>
              </w:rPr>
            </w:pPr>
            <w:r>
              <w:rPr>
                <w:spacing w:val="-2"/>
                <w:sz w:val="24"/>
              </w:rPr>
              <w:t>сувениры</w:t>
            </w:r>
          </w:p>
          <w:p w:rsidR="00F2546B" w:rsidRDefault="001E25E0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spacing w:line="264" w:lineRule="exact"/>
              <w:ind w:left="245" w:hanging="138"/>
              <w:rPr>
                <w:sz w:val="24"/>
              </w:rPr>
            </w:pPr>
            <w:r>
              <w:rPr>
                <w:spacing w:val="-2"/>
                <w:sz w:val="24"/>
              </w:rPr>
              <w:t>композиции</w:t>
            </w:r>
          </w:p>
        </w:tc>
        <w:tc>
          <w:tcPr>
            <w:tcW w:w="941" w:type="dxa"/>
          </w:tcPr>
          <w:p w:rsidR="00F2546B" w:rsidRDefault="00F2546B">
            <w:pPr>
              <w:pStyle w:val="TableParagraph"/>
              <w:rPr>
                <w:sz w:val="24"/>
              </w:rPr>
            </w:pPr>
          </w:p>
        </w:tc>
        <w:tc>
          <w:tcPr>
            <w:tcW w:w="1082" w:type="dxa"/>
          </w:tcPr>
          <w:p w:rsidR="00F2546B" w:rsidRDefault="00F2546B">
            <w:pPr>
              <w:pStyle w:val="TableParagraph"/>
              <w:rPr>
                <w:sz w:val="24"/>
              </w:rPr>
            </w:pPr>
          </w:p>
        </w:tc>
        <w:tc>
          <w:tcPr>
            <w:tcW w:w="1308" w:type="dxa"/>
          </w:tcPr>
          <w:p w:rsidR="00F2546B" w:rsidRDefault="00F2546B">
            <w:pPr>
              <w:pStyle w:val="TableParagraph"/>
              <w:rPr>
                <w:sz w:val="24"/>
              </w:rPr>
            </w:pPr>
          </w:p>
        </w:tc>
        <w:tc>
          <w:tcPr>
            <w:tcW w:w="1651" w:type="dxa"/>
          </w:tcPr>
          <w:p w:rsidR="00F2546B" w:rsidRDefault="00F2546B">
            <w:pPr>
              <w:pStyle w:val="TableParagraph"/>
              <w:rPr>
                <w:sz w:val="24"/>
              </w:rPr>
            </w:pPr>
          </w:p>
        </w:tc>
      </w:tr>
      <w:tr w:rsidR="00F2546B">
        <w:trPr>
          <w:trHeight w:val="1379"/>
        </w:trPr>
        <w:tc>
          <w:tcPr>
            <w:tcW w:w="655" w:type="dxa"/>
          </w:tcPr>
          <w:p w:rsidR="00F2546B" w:rsidRDefault="00F2546B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F2546B" w:rsidRDefault="001E25E0">
            <w:pPr>
              <w:pStyle w:val="TableParagraph"/>
              <w:ind w:left="165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934" w:type="dxa"/>
          </w:tcPr>
          <w:p w:rsidR="00F2546B" w:rsidRDefault="001E25E0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«Волшебное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зёрнышко»</w:t>
            </w:r>
          </w:p>
          <w:p w:rsidR="00F2546B" w:rsidRDefault="001E25E0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(работа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крупой и </w:t>
            </w:r>
            <w:r>
              <w:rPr>
                <w:spacing w:val="-2"/>
                <w:sz w:val="24"/>
              </w:rPr>
              <w:t>макаронами)</w:t>
            </w:r>
          </w:p>
          <w:p w:rsidR="00F2546B" w:rsidRDefault="001E25E0">
            <w:pPr>
              <w:pStyle w:val="TableParagraph"/>
              <w:numPr>
                <w:ilvl w:val="0"/>
                <w:numId w:val="9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pacing w:val="-2"/>
                <w:sz w:val="24"/>
              </w:rPr>
              <w:t>аппликация</w:t>
            </w:r>
          </w:p>
          <w:p w:rsidR="00F2546B" w:rsidRDefault="001E25E0">
            <w:pPr>
              <w:pStyle w:val="TableParagraph"/>
              <w:numPr>
                <w:ilvl w:val="0"/>
                <w:numId w:val="9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pacing w:val="-2"/>
                <w:sz w:val="24"/>
              </w:rPr>
              <w:t>декорирование</w:t>
            </w:r>
          </w:p>
          <w:p w:rsidR="00F2546B" w:rsidRDefault="001E25E0">
            <w:pPr>
              <w:pStyle w:val="TableParagraph"/>
              <w:numPr>
                <w:ilvl w:val="0"/>
                <w:numId w:val="9"/>
              </w:numPr>
              <w:tabs>
                <w:tab w:val="left" w:pos="245"/>
              </w:tabs>
              <w:spacing w:line="264" w:lineRule="exact"/>
              <w:ind w:left="245" w:hanging="138"/>
              <w:rPr>
                <w:sz w:val="24"/>
              </w:rPr>
            </w:pPr>
            <w:r>
              <w:rPr>
                <w:spacing w:val="-2"/>
                <w:sz w:val="24"/>
              </w:rPr>
              <w:t>композиции</w:t>
            </w:r>
          </w:p>
        </w:tc>
        <w:tc>
          <w:tcPr>
            <w:tcW w:w="941" w:type="dxa"/>
          </w:tcPr>
          <w:p w:rsidR="00F2546B" w:rsidRDefault="00F2546B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F2546B" w:rsidRDefault="001E25E0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082" w:type="dxa"/>
          </w:tcPr>
          <w:p w:rsidR="00F2546B" w:rsidRDefault="00F2546B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F2546B" w:rsidRDefault="001E25E0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08" w:type="dxa"/>
          </w:tcPr>
          <w:p w:rsidR="00F2546B" w:rsidRDefault="00F2546B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F2546B" w:rsidRDefault="001E25E0">
            <w:pPr>
              <w:pStyle w:val="TableParagraph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651" w:type="dxa"/>
          </w:tcPr>
          <w:p w:rsidR="00F2546B" w:rsidRDefault="001E25E0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работа.</w:t>
            </w:r>
          </w:p>
          <w:p w:rsidR="00F2546B" w:rsidRDefault="001E25E0">
            <w:pPr>
              <w:pStyle w:val="TableParagraph"/>
              <w:ind w:left="14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Выставка.</w:t>
            </w:r>
          </w:p>
        </w:tc>
      </w:tr>
      <w:tr w:rsidR="00F2546B">
        <w:trPr>
          <w:trHeight w:val="275"/>
        </w:trPr>
        <w:tc>
          <w:tcPr>
            <w:tcW w:w="655" w:type="dxa"/>
          </w:tcPr>
          <w:p w:rsidR="00F2546B" w:rsidRDefault="00F2546B">
            <w:pPr>
              <w:pStyle w:val="TableParagraph"/>
              <w:rPr>
                <w:sz w:val="20"/>
              </w:rPr>
            </w:pPr>
          </w:p>
        </w:tc>
        <w:tc>
          <w:tcPr>
            <w:tcW w:w="3934" w:type="dxa"/>
          </w:tcPr>
          <w:p w:rsidR="00F2546B" w:rsidRDefault="001E25E0">
            <w:pPr>
              <w:pStyle w:val="TableParagraph"/>
              <w:spacing w:line="256" w:lineRule="exact"/>
              <w:ind w:left="2458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 </w:t>
            </w:r>
            <w:r>
              <w:rPr>
                <w:b/>
                <w:spacing w:val="-4"/>
                <w:sz w:val="24"/>
              </w:rPr>
              <w:t>год:</w:t>
            </w:r>
          </w:p>
        </w:tc>
        <w:tc>
          <w:tcPr>
            <w:tcW w:w="941" w:type="dxa"/>
          </w:tcPr>
          <w:p w:rsidR="00F2546B" w:rsidRDefault="001E25E0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1082" w:type="dxa"/>
          </w:tcPr>
          <w:p w:rsidR="00F2546B" w:rsidRDefault="001E25E0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1308" w:type="dxa"/>
          </w:tcPr>
          <w:p w:rsidR="00F2546B" w:rsidRDefault="001E25E0">
            <w:pPr>
              <w:pStyle w:val="TableParagraph"/>
              <w:spacing w:line="256" w:lineRule="exact"/>
              <w:ind w:left="10" w:righ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59</w:t>
            </w:r>
          </w:p>
        </w:tc>
        <w:tc>
          <w:tcPr>
            <w:tcW w:w="1651" w:type="dxa"/>
          </w:tcPr>
          <w:p w:rsidR="00F2546B" w:rsidRDefault="00F2546B">
            <w:pPr>
              <w:pStyle w:val="TableParagraph"/>
              <w:rPr>
                <w:sz w:val="20"/>
              </w:rPr>
            </w:pPr>
          </w:p>
        </w:tc>
      </w:tr>
    </w:tbl>
    <w:p w:rsidR="00F2546B" w:rsidRDefault="00F2546B">
      <w:pPr>
        <w:pStyle w:val="a3"/>
        <w:spacing w:before="16"/>
        <w:ind w:left="0"/>
        <w:rPr>
          <w:b/>
        </w:rPr>
      </w:pPr>
    </w:p>
    <w:p w:rsidR="00F2546B" w:rsidRDefault="001E25E0">
      <w:pPr>
        <w:ind w:left="3244" w:right="1381" w:hanging="1801"/>
        <w:rPr>
          <w:b/>
          <w:sz w:val="26"/>
        </w:rPr>
      </w:pPr>
      <w:r>
        <w:rPr>
          <w:b/>
          <w:sz w:val="26"/>
        </w:rPr>
        <w:t>Календарно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–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тематическое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планирование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«В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мире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поделок» 2 класс (первый год обучения)</w:t>
      </w:r>
    </w:p>
    <w:tbl>
      <w:tblPr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6"/>
        <w:gridCol w:w="849"/>
        <w:gridCol w:w="898"/>
        <w:gridCol w:w="5986"/>
        <w:gridCol w:w="1106"/>
      </w:tblGrid>
      <w:tr w:rsidR="00F2546B">
        <w:trPr>
          <w:trHeight w:val="388"/>
        </w:trPr>
        <w:tc>
          <w:tcPr>
            <w:tcW w:w="866" w:type="dxa"/>
            <w:vMerge w:val="restart"/>
          </w:tcPr>
          <w:p w:rsidR="00F2546B" w:rsidRDefault="00F2546B">
            <w:pPr>
              <w:pStyle w:val="TableParagraph"/>
              <w:spacing w:before="145"/>
              <w:rPr>
                <w:b/>
                <w:sz w:val="24"/>
              </w:rPr>
            </w:pPr>
          </w:p>
          <w:p w:rsidR="00F2546B" w:rsidRDefault="001E25E0">
            <w:pPr>
              <w:pStyle w:val="TableParagraph"/>
              <w:spacing w:before="1" w:line="259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1747" w:type="dxa"/>
            <w:gridSpan w:val="2"/>
          </w:tcPr>
          <w:p w:rsidR="00F2546B" w:rsidRDefault="001E25E0">
            <w:pPr>
              <w:pStyle w:val="TableParagraph"/>
              <w:spacing w:before="109" w:line="259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</w:tc>
        <w:tc>
          <w:tcPr>
            <w:tcW w:w="5986" w:type="dxa"/>
            <w:vMerge w:val="restart"/>
          </w:tcPr>
          <w:p w:rsidR="00F2546B" w:rsidRDefault="00F2546B">
            <w:pPr>
              <w:pStyle w:val="TableParagraph"/>
              <w:spacing w:before="145"/>
              <w:rPr>
                <w:b/>
                <w:sz w:val="24"/>
              </w:rPr>
            </w:pPr>
          </w:p>
          <w:p w:rsidR="00F2546B" w:rsidRDefault="001E25E0">
            <w:pPr>
              <w:pStyle w:val="TableParagraph"/>
              <w:spacing w:before="1" w:line="259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1106" w:type="dxa"/>
            <w:tcBorders>
              <w:bottom w:val="nil"/>
            </w:tcBorders>
          </w:tcPr>
          <w:p w:rsidR="00F2546B" w:rsidRDefault="001E25E0">
            <w:pPr>
              <w:pStyle w:val="TableParagraph"/>
              <w:spacing w:before="109" w:line="259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Кол-</w:t>
            </w:r>
            <w:r>
              <w:rPr>
                <w:b/>
                <w:spacing w:val="-5"/>
                <w:sz w:val="24"/>
              </w:rPr>
              <w:t>во</w:t>
            </w:r>
          </w:p>
        </w:tc>
      </w:tr>
      <w:tr w:rsidR="00F2546B">
        <w:trPr>
          <w:trHeight w:val="302"/>
        </w:trPr>
        <w:tc>
          <w:tcPr>
            <w:tcW w:w="866" w:type="dxa"/>
            <w:vMerge/>
            <w:tcBorders>
              <w:top w:val="nil"/>
            </w:tcBorders>
          </w:tcPr>
          <w:p w:rsidR="00F2546B" w:rsidRDefault="00F2546B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</w:tcPr>
          <w:p w:rsidR="00F2546B" w:rsidRDefault="001E25E0">
            <w:pPr>
              <w:pStyle w:val="TableParagraph"/>
              <w:spacing w:before="23" w:line="259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План</w:t>
            </w:r>
          </w:p>
        </w:tc>
        <w:tc>
          <w:tcPr>
            <w:tcW w:w="898" w:type="dxa"/>
          </w:tcPr>
          <w:p w:rsidR="00F2546B" w:rsidRDefault="001E25E0">
            <w:pPr>
              <w:pStyle w:val="TableParagraph"/>
              <w:spacing w:before="23" w:line="259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Факт</w:t>
            </w:r>
          </w:p>
        </w:tc>
        <w:tc>
          <w:tcPr>
            <w:tcW w:w="5986" w:type="dxa"/>
            <w:vMerge/>
            <w:tcBorders>
              <w:top w:val="nil"/>
            </w:tcBorders>
          </w:tcPr>
          <w:p w:rsidR="00F2546B" w:rsidRDefault="00F2546B"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tcBorders>
              <w:top w:val="nil"/>
            </w:tcBorders>
          </w:tcPr>
          <w:p w:rsidR="00F2546B" w:rsidRDefault="001E25E0">
            <w:pPr>
              <w:pStyle w:val="TableParagraph"/>
              <w:spacing w:before="23" w:line="259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F2546B">
        <w:trPr>
          <w:trHeight w:val="551"/>
        </w:trPr>
        <w:tc>
          <w:tcPr>
            <w:tcW w:w="866" w:type="dxa"/>
          </w:tcPr>
          <w:p w:rsidR="00F2546B" w:rsidRDefault="001E25E0">
            <w:pPr>
              <w:pStyle w:val="TableParagraph"/>
              <w:spacing w:before="267" w:line="264" w:lineRule="exact"/>
              <w:ind w:left="89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  <w:rPr>
                <w:sz w:val="24"/>
              </w:rPr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  <w:rPr>
                <w:sz w:val="24"/>
              </w:rPr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программой.</w:t>
            </w:r>
          </w:p>
          <w:p w:rsidR="00F2546B" w:rsidRDefault="001E25E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Материаловедение.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line="268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546B">
        <w:trPr>
          <w:trHeight w:val="299"/>
        </w:trPr>
        <w:tc>
          <w:tcPr>
            <w:tcW w:w="9705" w:type="dxa"/>
            <w:gridSpan w:val="5"/>
          </w:tcPr>
          <w:p w:rsidR="00F2546B" w:rsidRDefault="001E25E0">
            <w:pPr>
              <w:pStyle w:val="TableParagraph"/>
              <w:spacing w:line="268" w:lineRule="exact"/>
              <w:ind w:left="7" w:right="6"/>
              <w:jc w:val="center"/>
              <w:rPr>
                <w:i/>
                <w:sz w:val="24"/>
              </w:rPr>
            </w:pPr>
            <w:r>
              <w:rPr>
                <w:b/>
                <w:sz w:val="24"/>
              </w:rPr>
              <w:t>«Мастерская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природы»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(8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часов,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1/7).</w:t>
            </w:r>
          </w:p>
        </w:tc>
      </w:tr>
      <w:tr w:rsidR="00F2546B">
        <w:trPr>
          <w:trHeight w:val="299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68" w:lineRule="exact"/>
              <w:ind w:left="89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z w:val="24"/>
              </w:rPr>
              <w:t>Аппликация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листьев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семян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before="15" w:line="264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546B">
        <w:trPr>
          <w:trHeight w:val="299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68" w:lineRule="exact"/>
              <w:ind w:left="89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Аппликация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листьев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семян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before="15" w:line="264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546B">
        <w:trPr>
          <w:trHeight w:val="299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68" w:lineRule="exact"/>
              <w:ind w:left="89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7-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Панно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шишек,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желудей,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веток.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before="15" w:line="264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546B">
        <w:trPr>
          <w:trHeight w:val="301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70" w:lineRule="exact"/>
              <w:ind w:left="89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9-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Аппликация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чая.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before="18" w:line="264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546B">
        <w:trPr>
          <w:trHeight w:val="299"/>
        </w:trPr>
        <w:tc>
          <w:tcPr>
            <w:tcW w:w="9705" w:type="dxa"/>
            <w:gridSpan w:val="5"/>
          </w:tcPr>
          <w:p w:rsidR="00F2546B" w:rsidRDefault="001E25E0">
            <w:pPr>
              <w:pStyle w:val="TableParagraph"/>
              <w:spacing w:line="268" w:lineRule="exact"/>
              <w:ind w:left="7" w:right="1"/>
              <w:jc w:val="center"/>
              <w:rPr>
                <w:i/>
                <w:sz w:val="24"/>
              </w:rPr>
            </w:pPr>
            <w:r>
              <w:rPr>
                <w:b/>
                <w:sz w:val="24"/>
              </w:rPr>
              <w:t>«Чудесная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бумага» </w:t>
            </w:r>
            <w:r>
              <w:rPr>
                <w:i/>
                <w:sz w:val="24"/>
              </w:rPr>
              <w:t>(22</w:t>
            </w:r>
            <w:r>
              <w:rPr>
                <w:i/>
                <w:spacing w:val="56"/>
                <w:sz w:val="24"/>
              </w:rPr>
              <w:t xml:space="preserve"> </w:t>
            </w:r>
            <w:r>
              <w:rPr>
                <w:i/>
                <w:sz w:val="24"/>
              </w:rPr>
              <w:t>часа,</w:t>
            </w:r>
            <w:r>
              <w:rPr>
                <w:i/>
                <w:spacing w:val="-2"/>
                <w:sz w:val="24"/>
              </w:rPr>
              <w:t xml:space="preserve"> 3/19)</w:t>
            </w:r>
          </w:p>
        </w:tc>
      </w:tr>
      <w:tr w:rsidR="00F2546B">
        <w:trPr>
          <w:trHeight w:val="299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68" w:lineRule="exact"/>
              <w:ind w:left="89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11-</w:t>
            </w:r>
            <w:r>
              <w:rPr>
                <w:spacing w:val="-5"/>
                <w:sz w:val="24"/>
              </w:rPr>
              <w:t>12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Бумагопластика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before="15" w:line="264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546B">
        <w:trPr>
          <w:trHeight w:val="299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68" w:lineRule="exact"/>
              <w:ind w:left="89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13-</w:t>
            </w:r>
            <w:r>
              <w:rPr>
                <w:spacing w:val="-5"/>
                <w:sz w:val="24"/>
              </w:rPr>
              <w:t>14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Аппликация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before="15" w:line="264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546B">
        <w:trPr>
          <w:trHeight w:val="300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68" w:lineRule="exact"/>
              <w:ind w:left="89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15-</w:t>
            </w:r>
            <w:r>
              <w:rPr>
                <w:spacing w:val="-5"/>
                <w:sz w:val="24"/>
              </w:rPr>
              <w:t>16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before="4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Аппликация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бумажными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комочками.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before="16" w:line="264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546B">
        <w:trPr>
          <w:trHeight w:val="275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56" w:lineRule="exact"/>
              <w:ind w:left="86" w:right="84"/>
              <w:jc w:val="center"/>
              <w:rPr>
                <w:sz w:val="24"/>
              </w:rPr>
            </w:pPr>
            <w:r>
              <w:rPr>
                <w:sz w:val="24"/>
              </w:rPr>
              <w:t>17-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18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  <w:rPr>
                <w:sz w:val="20"/>
              </w:rPr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  <w:rPr>
                <w:sz w:val="20"/>
              </w:rPr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Аппликация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бумажными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комочками.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line="256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546B">
        <w:trPr>
          <w:trHeight w:val="301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70" w:lineRule="exact"/>
              <w:ind w:left="89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19-</w:t>
            </w:r>
            <w:r>
              <w:rPr>
                <w:spacing w:val="-5"/>
                <w:sz w:val="24"/>
              </w:rPr>
              <w:t>20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before="6"/>
              <w:ind w:left="168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панно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«торцевание»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before="18" w:line="264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546B">
        <w:trPr>
          <w:trHeight w:val="299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68" w:lineRule="exact"/>
              <w:ind w:left="89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21-</w:t>
            </w:r>
            <w:r>
              <w:rPr>
                <w:spacing w:val="-5"/>
                <w:sz w:val="24"/>
              </w:rPr>
              <w:t>22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панно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«торцевание»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before="15" w:line="264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546B">
        <w:trPr>
          <w:trHeight w:val="299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68" w:lineRule="exact"/>
              <w:ind w:left="89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23-</w:t>
            </w:r>
            <w:r>
              <w:rPr>
                <w:spacing w:val="-5"/>
                <w:sz w:val="24"/>
              </w:rPr>
              <w:t>24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панно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«торцевание»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before="15" w:line="264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546B">
        <w:trPr>
          <w:trHeight w:val="299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68" w:lineRule="exact"/>
              <w:ind w:left="89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25-</w:t>
            </w:r>
            <w:r>
              <w:rPr>
                <w:spacing w:val="-5"/>
                <w:sz w:val="24"/>
              </w:rPr>
              <w:t>26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z w:val="24"/>
              </w:rPr>
              <w:t>Чудеса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гофрированной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бумаги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before="15" w:line="264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546B">
        <w:trPr>
          <w:trHeight w:val="299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68" w:lineRule="exact"/>
              <w:ind w:left="89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27-</w:t>
            </w:r>
            <w:r>
              <w:rPr>
                <w:spacing w:val="-5"/>
                <w:sz w:val="24"/>
              </w:rPr>
              <w:t>28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z w:val="24"/>
              </w:rPr>
              <w:t>Чудеса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гофрированной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бумаги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before="15" w:line="264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546B">
        <w:trPr>
          <w:trHeight w:val="299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68" w:lineRule="exact"/>
              <w:ind w:left="89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29-</w:t>
            </w:r>
            <w:r>
              <w:rPr>
                <w:spacing w:val="-5"/>
                <w:sz w:val="24"/>
              </w:rPr>
              <w:t>30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z w:val="24"/>
              </w:rPr>
              <w:t>Чудеса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гофрированной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бумаги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before="15" w:line="264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546B">
        <w:trPr>
          <w:trHeight w:val="302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70" w:lineRule="exact"/>
              <w:ind w:left="89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31-</w:t>
            </w:r>
            <w:r>
              <w:rPr>
                <w:spacing w:val="-5"/>
                <w:sz w:val="24"/>
              </w:rPr>
              <w:t>32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before="6"/>
              <w:ind w:left="108"/>
              <w:rPr>
                <w:sz w:val="24"/>
              </w:rPr>
            </w:pPr>
            <w:r>
              <w:rPr>
                <w:sz w:val="24"/>
              </w:rPr>
              <w:t>Чудесные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тарелочки.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Поделки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бумажных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тарелок.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before="18" w:line="264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546B">
        <w:trPr>
          <w:trHeight w:val="299"/>
        </w:trPr>
        <w:tc>
          <w:tcPr>
            <w:tcW w:w="9705" w:type="dxa"/>
            <w:gridSpan w:val="5"/>
          </w:tcPr>
          <w:p w:rsidR="00F2546B" w:rsidRDefault="001E25E0">
            <w:pPr>
              <w:pStyle w:val="TableParagraph"/>
              <w:spacing w:line="268" w:lineRule="exact"/>
              <w:ind w:left="7" w:right="1"/>
              <w:jc w:val="center"/>
              <w:rPr>
                <w:i/>
                <w:sz w:val="24"/>
              </w:rPr>
            </w:pPr>
            <w:r>
              <w:rPr>
                <w:b/>
                <w:sz w:val="24"/>
              </w:rPr>
              <w:t>«Загадочная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ниточка»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(20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часов,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2/18)</w:t>
            </w:r>
          </w:p>
        </w:tc>
      </w:tr>
      <w:tr w:rsidR="00F2546B">
        <w:trPr>
          <w:trHeight w:val="300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68" w:lineRule="exact"/>
              <w:ind w:left="89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33-</w:t>
            </w:r>
            <w:r>
              <w:rPr>
                <w:spacing w:val="-5"/>
                <w:sz w:val="24"/>
              </w:rPr>
              <w:t>34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before="4"/>
              <w:ind w:left="10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ниток.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ткани.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before="16" w:line="264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546B">
        <w:trPr>
          <w:trHeight w:val="299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68" w:lineRule="exact"/>
              <w:ind w:left="89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35-</w:t>
            </w:r>
            <w:r>
              <w:rPr>
                <w:spacing w:val="-5"/>
                <w:sz w:val="24"/>
              </w:rPr>
              <w:t>36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Игольница.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before="15" w:line="264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546B">
        <w:trPr>
          <w:trHeight w:val="299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68" w:lineRule="exact"/>
              <w:ind w:left="89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37-</w:t>
            </w:r>
            <w:r>
              <w:rPr>
                <w:spacing w:val="-5"/>
                <w:sz w:val="24"/>
              </w:rPr>
              <w:t>38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z w:val="24"/>
              </w:rPr>
              <w:t>Фрукты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стиле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«тильда».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before="15" w:line="264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546B">
        <w:trPr>
          <w:trHeight w:val="299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68" w:lineRule="exact"/>
              <w:ind w:left="89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39-</w:t>
            </w:r>
            <w:r>
              <w:rPr>
                <w:spacing w:val="-5"/>
                <w:sz w:val="24"/>
              </w:rPr>
              <w:t>40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z w:val="24"/>
              </w:rPr>
              <w:t>Фрукты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стиле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«тильда».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before="15" w:line="264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546B">
        <w:trPr>
          <w:trHeight w:val="302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70" w:lineRule="exact"/>
              <w:ind w:left="89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41-</w:t>
            </w:r>
            <w:r>
              <w:rPr>
                <w:spacing w:val="-5"/>
                <w:sz w:val="24"/>
              </w:rPr>
              <w:t>42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before="6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Аппликация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тканью.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before="18" w:line="264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546B">
        <w:trPr>
          <w:trHeight w:val="299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68" w:lineRule="exact"/>
              <w:ind w:left="5" w:right="8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43-</w:t>
            </w:r>
            <w:r>
              <w:rPr>
                <w:spacing w:val="-5"/>
                <w:sz w:val="24"/>
              </w:rPr>
              <w:t>44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z w:val="24"/>
              </w:rPr>
              <w:t>Аппликация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нитяной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крошкой.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before="15" w:line="264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546B">
        <w:trPr>
          <w:trHeight w:val="299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68" w:lineRule="exact"/>
              <w:ind w:left="5" w:right="8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45-</w:t>
            </w:r>
            <w:r>
              <w:rPr>
                <w:spacing w:val="-5"/>
                <w:sz w:val="24"/>
              </w:rPr>
              <w:t>46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z w:val="24"/>
              </w:rPr>
              <w:t>Аппликация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нитяной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крошкой.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before="15" w:line="264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546B">
        <w:trPr>
          <w:trHeight w:val="299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68" w:lineRule="exact"/>
              <w:ind w:left="89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47-</w:t>
            </w:r>
            <w:r>
              <w:rPr>
                <w:spacing w:val="-5"/>
                <w:sz w:val="24"/>
              </w:rPr>
              <w:t>48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z w:val="24"/>
              </w:rPr>
              <w:t>Вышивка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простыми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швами.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before="15" w:line="264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546B">
        <w:trPr>
          <w:trHeight w:val="299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68" w:lineRule="exact"/>
              <w:ind w:left="89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49-</w:t>
            </w: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z w:val="24"/>
              </w:rPr>
              <w:t>Вышивка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простыми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швами.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before="15" w:line="264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546B">
        <w:trPr>
          <w:trHeight w:val="299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68" w:lineRule="exact"/>
              <w:ind w:left="5" w:right="8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51-</w:t>
            </w:r>
            <w:r>
              <w:rPr>
                <w:spacing w:val="-5"/>
                <w:sz w:val="24"/>
              </w:rPr>
              <w:t>52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ниток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ткани.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before="15" w:line="264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546B">
        <w:trPr>
          <w:trHeight w:val="302"/>
        </w:trPr>
        <w:tc>
          <w:tcPr>
            <w:tcW w:w="9705" w:type="dxa"/>
            <w:gridSpan w:val="5"/>
          </w:tcPr>
          <w:p w:rsidR="00F2546B" w:rsidRDefault="001E25E0">
            <w:pPr>
              <w:pStyle w:val="TableParagraph"/>
              <w:spacing w:line="270" w:lineRule="exact"/>
              <w:ind w:left="7"/>
              <w:jc w:val="center"/>
              <w:rPr>
                <w:i/>
                <w:sz w:val="24"/>
              </w:rPr>
            </w:pPr>
            <w:r>
              <w:rPr>
                <w:b/>
                <w:sz w:val="24"/>
              </w:rPr>
              <w:t>«В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стране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фантазии» </w:t>
            </w:r>
            <w:r>
              <w:rPr>
                <w:i/>
                <w:sz w:val="24"/>
              </w:rPr>
              <w:t>(8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часов,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1/7)</w:t>
            </w:r>
          </w:p>
        </w:tc>
      </w:tr>
      <w:tr w:rsidR="00F2546B">
        <w:trPr>
          <w:trHeight w:val="299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68" w:lineRule="exact"/>
              <w:ind w:left="89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53-</w:t>
            </w:r>
            <w:r>
              <w:rPr>
                <w:spacing w:val="-5"/>
                <w:sz w:val="24"/>
              </w:rPr>
              <w:t>54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before="4"/>
              <w:ind w:left="108"/>
              <w:rPr>
                <w:sz w:val="24"/>
              </w:rPr>
            </w:pPr>
            <w:r>
              <w:rPr>
                <w:sz w:val="24"/>
              </w:rPr>
              <w:t>Вторая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жизнь бросового</w:t>
            </w:r>
            <w:r>
              <w:rPr>
                <w:spacing w:val="-2"/>
                <w:sz w:val="24"/>
              </w:rPr>
              <w:t xml:space="preserve"> материала.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before="16" w:line="264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546B">
        <w:trPr>
          <w:trHeight w:val="551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68" w:lineRule="exact"/>
              <w:ind w:left="89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55-</w:t>
            </w:r>
            <w:r>
              <w:rPr>
                <w:spacing w:val="-5"/>
                <w:sz w:val="24"/>
              </w:rPr>
              <w:t>56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  <w:rPr>
                <w:sz w:val="24"/>
              </w:rPr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  <w:rPr>
                <w:sz w:val="24"/>
              </w:rPr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поделок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бросового</w:t>
            </w:r>
            <w:r>
              <w:rPr>
                <w:spacing w:val="-2"/>
                <w:sz w:val="24"/>
              </w:rPr>
              <w:t xml:space="preserve"> материала</w:t>
            </w:r>
          </w:p>
          <w:p w:rsidR="00F2546B" w:rsidRDefault="001E25E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(фантиков,</w:t>
            </w:r>
            <w:r>
              <w:rPr>
                <w:spacing w:val="-2"/>
                <w:sz w:val="24"/>
              </w:rPr>
              <w:t xml:space="preserve"> оберток).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line="268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F2546B" w:rsidRDefault="00F2546B">
      <w:pPr>
        <w:spacing w:line="268" w:lineRule="exact"/>
        <w:jc w:val="center"/>
        <w:rPr>
          <w:sz w:val="24"/>
        </w:rPr>
        <w:sectPr w:rsidR="00F2546B">
          <w:type w:val="continuous"/>
          <w:pgSz w:w="11910" w:h="16840"/>
          <w:pgMar w:top="1100" w:right="340" w:bottom="1200" w:left="1480" w:header="0" w:footer="982" w:gutter="0"/>
          <w:cols w:space="720"/>
        </w:sectPr>
      </w:pPr>
    </w:p>
    <w:p w:rsidR="00F2546B" w:rsidRDefault="00F2546B">
      <w:pPr>
        <w:pStyle w:val="a3"/>
        <w:spacing w:before="6"/>
        <w:ind w:left="0"/>
        <w:rPr>
          <w:b/>
          <w:sz w:val="2"/>
        </w:rPr>
      </w:pPr>
    </w:p>
    <w:tbl>
      <w:tblPr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6"/>
        <w:gridCol w:w="849"/>
        <w:gridCol w:w="898"/>
        <w:gridCol w:w="5986"/>
        <w:gridCol w:w="1106"/>
      </w:tblGrid>
      <w:tr w:rsidR="00F2546B">
        <w:trPr>
          <w:trHeight w:val="299"/>
        </w:trPr>
        <w:tc>
          <w:tcPr>
            <w:tcW w:w="866" w:type="dxa"/>
            <w:tcBorders>
              <w:top w:val="nil"/>
            </w:tcBorders>
          </w:tcPr>
          <w:p w:rsidR="00F2546B" w:rsidRDefault="001E25E0">
            <w:pPr>
              <w:pStyle w:val="TableParagraph"/>
              <w:spacing w:line="268" w:lineRule="exact"/>
              <w:ind w:left="89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57-</w:t>
            </w:r>
            <w:r>
              <w:rPr>
                <w:spacing w:val="-5"/>
                <w:sz w:val="24"/>
              </w:rPr>
              <w:t>58</w:t>
            </w:r>
          </w:p>
        </w:tc>
        <w:tc>
          <w:tcPr>
            <w:tcW w:w="849" w:type="dxa"/>
            <w:tcBorders>
              <w:top w:val="nil"/>
            </w:tcBorders>
          </w:tcPr>
          <w:p w:rsidR="00F2546B" w:rsidRDefault="00F2546B">
            <w:pPr>
              <w:pStyle w:val="TableParagraph"/>
            </w:pPr>
          </w:p>
        </w:tc>
        <w:tc>
          <w:tcPr>
            <w:tcW w:w="898" w:type="dxa"/>
            <w:tcBorders>
              <w:top w:val="nil"/>
            </w:tcBorders>
          </w:tcPr>
          <w:p w:rsidR="00F2546B" w:rsidRDefault="00F2546B">
            <w:pPr>
              <w:pStyle w:val="TableParagraph"/>
            </w:pPr>
          </w:p>
        </w:tc>
        <w:tc>
          <w:tcPr>
            <w:tcW w:w="5986" w:type="dxa"/>
            <w:tcBorders>
              <w:top w:val="nil"/>
            </w:tcBorders>
          </w:tcPr>
          <w:p w:rsidR="00F2546B" w:rsidRDefault="001E25E0">
            <w:pPr>
              <w:pStyle w:val="TableParagraph"/>
              <w:spacing w:before="6"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Декорирование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бутылок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декупаж</w:t>
            </w:r>
            <w:proofErr w:type="spellEnd"/>
            <w:r>
              <w:rPr>
                <w:spacing w:val="-2"/>
                <w:sz w:val="24"/>
              </w:rPr>
              <w:t>».</w:t>
            </w:r>
          </w:p>
        </w:tc>
        <w:tc>
          <w:tcPr>
            <w:tcW w:w="1106" w:type="dxa"/>
            <w:tcBorders>
              <w:top w:val="nil"/>
            </w:tcBorders>
          </w:tcPr>
          <w:p w:rsidR="00F2546B" w:rsidRDefault="001E25E0">
            <w:pPr>
              <w:pStyle w:val="TableParagraph"/>
              <w:spacing w:before="18" w:line="261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546B">
        <w:trPr>
          <w:trHeight w:val="302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71" w:lineRule="exact"/>
              <w:ind w:left="89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59-</w:t>
            </w:r>
            <w:r>
              <w:rPr>
                <w:spacing w:val="-5"/>
                <w:sz w:val="24"/>
              </w:rPr>
              <w:t>60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before="6"/>
              <w:ind w:left="108"/>
              <w:rPr>
                <w:sz w:val="24"/>
              </w:rPr>
            </w:pPr>
            <w:r>
              <w:rPr>
                <w:sz w:val="24"/>
              </w:rPr>
              <w:t>Декорирование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бутылок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декупаж</w:t>
            </w:r>
            <w:proofErr w:type="spellEnd"/>
            <w:r>
              <w:rPr>
                <w:spacing w:val="-2"/>
                <w:sz w:val="24"/>
              </w:rPr>
              <w:t>».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before="18" w:line="264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546B">
        <w:trPr>
          <w:trHeight w:val="299"/>
        </w:trPr>
        <w:tc>
          <w:tcPr>
            <w:tcW w:w="9705" w:type="dxa"/>
            <w:gridSpan w:val="5"/>
          </w:tcPr>
          <w:p w:rsidR="00F2546B" w:rsidRDefault="001E25E0">
            <w:pPr>
              <w:pStyle w:val="TableParagraph"/>
              <w:spacing w:line="268" w:lineRule="exact"/>
              <w:ind w:left="7" w:right="3"/>
              <w:jc w:val="center"/>
              <w:rPr>
                <w:i/>
                <w:sz w:val="24"/>
              </w:rPr>
            </w:pPr>
            <w:r>
              <w:rPr>
                <w:b/>
                <w:sz w:val="24"/>
              </w:rPr>
              <w:t>«Волшебное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зёрнышко»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(8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часов,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1/7)</w:t>
            </w:r>
          </w:p>
        </w:tc>
      </w:tr>
      <w:tr w:rsidR="00F2546B">
        <w:trPr>
          <w:trHeight w:val="299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68" w:lineRule="exact"/>
              <w:ind w:left="89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61-</w:t>
            </w:r>
            <w:r>
              <w:rPr>
                <w:spacing w:val="-5"/>
                <w:sz w:val="24"/>
              </w:rPr>
              <w:t>62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z w:val="24"/>
              </w:rPr>
              <w:t>Аппликация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крупами.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before="15" w:line="264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546B">
        <w:trPr>
          <w:trHeight w:val="299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68" w:lineRule="exact"/>
              <w:ind w:left="89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63-</w:t>
            </w:r>
            <w:r>
              <w:rPr>
                <w:spacing w:val="-5"/>
                <w:sz w:val="24"/>
              </w:rPr>
              <w:t>64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z w:val="24"/>
              </w:rPr>
              <w:t>Аппликация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крупами.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before="15" w:line="264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546B">
        <w:trPr>
          <w:trHeight w:val="551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68" w:lineRule="exact"/>
              <w:ind w:left="89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65-</w:t>
            </w:r>
            <w:r>
              <w:rPr>
                <w:spacing w:val="-5"/>
                <w:sz w:val="24"/>
              </w:rPr>
              <w:t>66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  <w:rPr>
                <w:sz w:val="24"/>
              </w:rPr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  <w:rPr>
                <w:sz w:val="24"/>
              </w:rPr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Декорирование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макаронами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крупами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(по</w:t>
            </w:r>
            <w:proofErr w:type="gramEnd"/>
          </w:p>
          <w:p w:rsidR="00F2546B" w:rsidRDefault="001E25E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замыслу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учащегося)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line="268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546B">
        <w:trPr>
          <w:trHeight w:val="551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68" w:lineRule="exact"/>
              <w:ind w:left="89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67-</w:t>
            </w:r>
            <w:r>
              <w:rPr>
                <w:spacing w:val="-5"/>
                <w:sz w:val="24"/>
              </w:rPr>
              <w:t>68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  <w:rPr>
                <w:sz w:val="24"/>
              </w:rPr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  <w:rPr>
                <w:sz w:val="24"/>
              </w:rPr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Декорирование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макаронами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крупами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(по</w:t>
            </w:r>
            <w:proofErr w:type="gramEnd"/>
          </w:p>
          <w:p w:rsidR="00F2546B" w:rsidRDefault="001E25E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замыслу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учащегося)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line="268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546B">
        <w:trPr>
          <w:trHeight w:val="302"/>
        </w:trPr>
        <w:tc>
          <w:tcPr>
            <w:tcW w:w="866" w:type="dxa"/>
          </w:tcPr>
          <w:p w:rsidR="00F2546B" w:rsidRDefault="00F2546B">
            <w:pPr>
              <w:pStyle w:val="TableParagraph"/>
            </w:pP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898" w:type="dxa"/>
          </w:tcPr>
          <w:p w:rsidR="00F2546B" w:rsidRDefault="001E25E0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before="11" w:line="271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68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1106" w:type="dxa"/>
          </w:tcPr>
          <w:p w:rsidR="00F2546B" w:rsidRDefault="00F2546B">
            <w:pPr>
              <w:pStyle w:val="TableParagraph"/>
            </w:pPr>
          </w:p>
        </w:tc>
      </w:tr>
    </w:tbl>
    <w:p w:rsidR="00F2546B" w:rsidRDefault="00F2546B">
      <w:pPr>
        <w:pStyle w:val="a3"/>
        <w:spacing w:before="7"/>
        <w:ind w:left="0"/>
        <w:rPr>
          <w:b/>
        </w:rPr>
      </w:pPr>
    </w:p>
    <w:p w:rsidR="00F2546B" w:rsidRDefault="001E25E0">
      <w:pPr>
        <w:ind w:left="2051" w:right="2053"/>
        <w:jc w:val="center"/>
        <w:rPr>
          <w:b/>
          <w:sz w:val="26"/>
        </w:rPr>
      </w:pPr>
      <w:r>
        <w:rPr>
          <w:b/>
          <w:spacing w:val="-2"/>
          <w:sz w:val="26"/>
        </w:rPr>
        <w:t>Содержание</w:t>
      </w:r>
      <w:r>
        <w:rPr>
          <w:b/>
          <w:spacing w:val="3"/>
          <w:sz w:val="26"/>
        </w:rPr>
        <w:t xml:space="preserve"> </w:t>
      </w:r>
      <w:r>
        <w:rPr>
          <w:b/>
          <w:spacing w:val="-2"/>
          <w:sz w:val="26"/>
        </w:rPr>
        <w:t>программы.</w:t>
      </w:r>
    </w:p>
    <w:p w:rsidR="00F2546B" w:rsidRDefault="001E25E0">
      <w:pPr>
        <w:spacing w:before="2"/>
        <w:ind w:left="2047" w:right="2053"/>
        <w:jc w:val="center"/>
        <w:rPr>
          <w:b/>
          <w:sz w:val="26"/>
        </w:rPr>
      </w:pPr>
      <w:r>
        <w:rPr>
          <w:b/>
          <w:sz w:val="26"/>
        </w:rPr>
        <w:t>1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год</w:t>
      </w:r>
      <w:r>
        <w:rPr>
          <w:b/>
          <w:spacing w:val="-4"/>
          <w:sz w:val="26"/>
        </w:rPr>
        <w:t xml:space="preserve"> </w:t>
      </w:r>
      <w:r>
        <w:rPr>
          <w:b/>
          <w:spacing w:val="-2"/>
          <w:sz w:val="26"/>
        </w:rPr>
        <w:t>обучения.</w:t>
      </w:r>
    </w:p>
    <w:p w:rsidR="00F2546B" w:rsidRDefault="001E25E0">
      <w:pPr>
        <w:spacing w:before="1" w:line="295" w:lineRule="exact"/>
        <w:ind w:left="930"/>
        <w:rPr>
          <w:b/>
          <w:sz w:val="26"/>
        </w:rPr>
      </w:pPr>
      <w:r>
        <w:rPr>
          <w:b/>
          <w:sz w:val="26"/>
        </w:rPr>
        <w:t>Тема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№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1.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Вводное</w:t>
      </w:r>
      <w:r>
        <w:rPr>
          <w:b/>
          <w:spacing w:val="-5"/>
          <w:sz w:val="26"/>
        </w:rPr>
        <w:t xml:space="preserve"> </w:t>
      </w:r>
      <w:r>
        <w:rPr>
          <w:b/>
          <w:spacing w:val="-2"/>
          <w:sz w:val="26"/>
        </w:rPr>
        <w:t>занятие.</w:t>
      </w:r>
    </w:p>
    <w:p w:rsidR="00F2546B" w:rsidRDefault="001E25E0">
      <w:pPr>
        <w:pStyle w:val="a3"/>
        <w:ind w:right="220" w:firstLine="707"/>
      </w:pPr>
      <w:r>
        <w:t>Теория:</w:t>
      </w:r>
      <w:r>
        <w:rPr>
          <w:spacing w:val="80"/>
        </w:rPr>
        <w:t xml:space="preserve"> </w:t>
      </w:r>
      <w:r>
        <w:t>Знакомство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планом</w:t>
      </w:r>
      <w:r>
        <w:rPr>
          <w:spacing w:val="80"/>
        </w:rPr>
        <w:t xml:space="preserve"> </w:t>
      </w:r>
      <w:r>
        <w:t>работы.</w:t>
      </w:r>
      <w:r>
        <w:rPr>
          <w:spacing w:val="80"/>
        </w:rPr>
        <w:t xml:space="preserve"> </w:t>
      </w:r>
      <w:r>
        <w:t>Техника</w:t>
      </w:r>
      <w:r>
        <w:rPr>
          <w:spacing w:val="80"/>
        </w:rPr>
        <w:t xml:space="preserve"> </w:t>
      </w:r>
      <w:r>
        <w:t>безопасности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занятиях, правила поведения в учреждении.</w:t>
      </w:r>
    </w:p>
    <w:p w:rsidR="00F2546B" w:rsidRDefault="001E25E0">
      <w:pPr>
        <w:pStyle w:val="a3"/>
        <w:spacing w:line="299" w:lineRule="exact"/>
        <w:ind w:left="930"/>
      </w:pPr>
      <w:r>
        <w:t>Практика:</w:t>
      </w:r>
      <w:r>
        <w:rPr>
          <w:spacing w:val="-13"/>
        </w:rPr>
        <w:t xml:space="preserve"> </w:t>
      </w:r>
      <w:r>
        <w:t>изготовление</w:t>
      </w:r>
      <w:r>
        <w:rPr>
          <w:spacing w:val="-12"/>
        </w:rPr>
        <w:t xml:space="preserve"> </w:t>
      </w:r>
      <w:r>
        <w:t>поделки</w:t>
      </w:r>
      <w:r>
        <w:rPr>
          <w:spacing w:val="-13"/>
        </w:rPr>
        <w:t xml:space="preserve"> </w:t>
      </w:r>
      <w:r>
        <w:t>(по</w:t>
      </w:r>
      <w:r>
        <w:rPr>
          <w:spacing w:val="-8"/>
        </w:rPr>
        <w:t xml:space="preserve"> </w:t>
      </w:r>
      <w:r>
        <w:t>усмотрению</w:t>
      </w:r>
      <w:r>
        <w:rPr>
          <w:spacing w:val="-10"/>
        </w:rPr>
        <w:t xml:space="preserve"> </w:t>
      </w:r>
      <w:r>
        <w:rPr>
          <w:spacing w:val="-2"/>
        </w:rPr>
        <w:t>учащегося).</w:t>
      </w:r>
    </w:p>
    <w:p w:rsidR="00F2546B" w:rsidRDefault="001E25E0">
      <w:pPr>
        <w:spacing w:before="294"/>
        <w:ind w:left="930"/>
        <w:jc w:val="both"/>
        <w:rPr>
          <w:b/>
          <w:sz w:val="26"/>
        </w:rPr>
      </w:pPr>
      <w:r>
        <w:rPr>
          <w:b/>
          <w:sz w:val="26"/>
        </w:rPr>
        <w:t>Тема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№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2.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«Мастерская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природы»</w:t>
      </w:r>
      <w:r>
        <w:rPr>
          <w:b/>
          <w:spacing w:val="-4"/>
          <w:sz w:val="26"/>
        </w:rPr>
        <w:t xml:space="preserve"> </w:t>
      </w:r>
      <w:r>
        <w:rPr>
          <w:sz w:val="26"/>
        </w:rPr>
        <w:t>(поделки</w:t>
      </w:r>
      <w:r>
        <w:rPr>
          <w:spacing w:val="-8"/>
          <w:sz w:val="26"/>
        </w:rPr>
        <w:t xml:space="preserve"> </w:t>
      </w:r>
      <w:r>
        <w:rPr>
          <w:sz w:val="26"/>
        </w:rPr>
        <w:t>из</w:t>
      </w:r>
      <w:r>
        <w:rPr>
          <w:spacing w:val="-8"/>
          <w:sz w:val="26"/>
        </w:rPr>
        <w:t xml:space="preserve"> </w:t>
      </w:r>
      <w:r>
        <w:rPr>
          <w:sz w:val="26"/>
        </w:rPr>
        <w:t>природного</w:t>
      </w:r>
      <w:r>
        <w:rPr>
          <w:spacing w:val="-7"/>
          <w:sz w:val="26"/>
        </w:rPr>
        <w:t xml:space="preserve"> </w:t>
      </w:r>
      <w:r>
        <w:rPr>
          <w:spacing w:val="-2"/>
          <w:sz w:val="26"/>
        </w:rPr>
        <w:t>материала)</w:t>
      </w:r>
      <w:r>
        <w:rPr>
          <w:b/>
          <w:spacing w:val="-2"/>
          <w:sz w:val="26"/>
        </w:rPr>
        <w:t>.</w:t>
      </w:r>
    </w:p>
    <w:p w:rsidR="00F2546B" w:rsidRDefault="001E25E0">
      <w:pPr>
        <w:pStyle w:val="a3"/>
        <w:spacing w:before="1"/>
        <w:ind w:right="222" w:firstLine="707"/>
        <w:jc w:val="both"/>
      </w:pPr>
      <w:r>
        <w:t>Теория: Правила заготовки, сушки и хранение природного материала. Правила составления аппликаций из листьев и семян, панно из веток, шишек, желудей. Технология работы с данными материалами.</w:t>
      </w:r>
    </w:p>
    <w:p w:rsidR="00F2546B" w:rsidRDefault="001E25E0">
      <w:pPr>
        <w:pStyle w:val="a3"/>
        <w:spacing w:before="1"/>
        <w:ind w:left="930"/>
        <w:jc w:val="both"/>
      </w:pPr>
      <w:r>
        <w:t>Практика:</w:t>
      </w:r>
      <w:r>
        <w:rPr>
          <w:spacing w:val="-9"/>
        </w:rPr>
        <w:t xml:space="preserve"> </w:t>
      </w:r>
      <w:r>
        <w:t>Поделки</w:t>
      </w:r>
      <w:r>
        <w:rPr>
          <w:spacing w:val="-9"/>
        </w:rPr>
        <w:t xml:space="preserve"> </w:t>
      </w:r>
      <w:r>
        <w:t>из</w:t>
      </w:r>
      <w:r>
        <w:rPr>
          <w:spacing w:val="-10"/>
        </w:rPr>
        <w:t xml:space="preserve"> </w:t>
      </w:r>
      <w:r>
        <w:t>природного</w:t>
      </w:r>
      <w:r>
        <w:rPr>
          <w:spacing w:val="-8"/>
        </w:rPr>
        <w:t xml:space="preserve"> </w:t>
      </w:r>
      <w:r>
        <w:t>материала.</w:t>
      </w:r>
      <w:r>
        <w:rPr>
          <w:spacing w:val="-10"/>
        </w:rPr>
        <w:t xml:space="preserve"> </w:t>
      </w:r>
      <w:r>
        <w:t>Аппликация</w:t>
      </w:r>
      <w:r>
        <w:rPr>
          <w:spacing w:val="-8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rPr>
          <w:spacing w:val="-4"/>
        </w:rPr>
        <w:t>чая.</w:t>
      </w:r>
    </w:p>
    <w:p w:rsidR="00F2546B" w:rsidRDefault="00F2546B">
      <w:pPr>
        <w:pStyle w:val="a3"/>
        <w:ind w:left="0"/>
      </w:pPr>
    </w:p>
    <w:p w:rsidR="00F2546B" w:rsidRDefault="001E25E0">
      <w:pPr>
        <w:spacing w:line="298" w:lineRule="exact"/>
        <w:ind w:left="930"/>
        <w:jc w:val="both"/>
        <w:rPr>
          <w:b/>
          <w:sz w:val="26"/>
        </w:rPr>
      </w:pPr>
      <w:r>
        <w:rPr>
          <w:b/>
          <w:sz w:val="26"/>
        </w:rPr>
        <w:t>Тема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№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3.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«Чудесная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бумага»</w:t>
      </w:r>
      <w:r>
        <w:rPr>
          <w:b/>
          <w:spacing w:val="-6"/>
          <w:sz w:val="26"/>
        </w:rPr>
        <w:t xml:space="preserve"> </w:t>
      </w:r>
      <w:r>
        <w:rPr>
          <w:sz w:val="26"/>
        </w:rPr>
        <w:t>(поделки</w:t>
      </w:r>
      <w:r>
        <w:rPr>
          <w:spacing w:val="-5"/>
          <w:sz w:val="26"/>
        </w:rPr>
        <w:t xml:space="preserve"> </w:t>
      </w:r>
      <w:r>
        <w:rPr>
          <w:sz w:val="26"/>
        </w:rPr>
        <w:t>из</w:t>
      </w:r>
      <w:r>
        <w:rPr>
          <w:spacing w:val="-6"/>
          <w:sz w:val="26"/>
        </w:rPr>
        <w:t xml:space="preserve"> </w:t>
      </w:r>
      <w:r>
        <w:rPr>
          <w:sz w:val="26"/>
        </w:rPr>
        <w:t>бумаги</w:t>
      </w:r>
      <w:r>
        <w:rPr>
          <w:spacing w:val="-6"/>
          <w:sz w:val="26"/>
        </w:rPr>
        <w:t xml:space="preserve"> </w:t>
      </w:r>
      <w:r>
        <w:rPr>
          <w:sz w:val="26"/>
        </w:rPr>
        <w:t>и</w:t>
      </w:r>
      <w:r>
        <w:rPr>
          <w:spacing w:val="-4"/>
          <w:sz w:val="26"/>
        </w:rPr>
        <w:t xml:space="preserve"> </w:t>
      </w:r>
      <w:r>
        <w:rPr>
          <w:spacing w:val="-2"/>
          <w:sz w:val="26"/>
        </w:rPr>
        <w:t>картона)</w:t>
      </w:r>
      <w:r>
        <w:rPr>
          <w:b/>
          <w:spacing w:val="-2"/>
          <w:sz w:val="26"/>
        </w:rPr>
        <w:t>.</w:t>
      </w:r>
    </w:p>
    <w:p w:rsidR="00F2546B" w:rsidRDefault="001E25E0">
      <w:pPr>
        <w:pStyle w:val="a3"/>
        <w:ind w:right="217" w:firstLine="707"/>
        <w:jc w:val="both"/>
      </w:pPr>
      <w:r>
        <w:t xml:space="preserve">Теория: История возникновения бумаги. Виды и свойства бумаги и картона. </w:t>
      </w:r>
      <w:proofErr w:type="gramStart"/>
      <w:r>
        <w:t>Виды аппликаций: по содержанию (предметная, сюжетная, декоративная); по виду выполнения (плоская, объемная).</w:t>
      </w:r>
      <w:proofErr w:type="gramEnd"/>
      <w:r>
        <w:t xml:space="preserve"> История оригами, классическое оригами, базовые формы</w:t>
      </w:r>
      <w:r>
        <w:rPr>
          <w:spacing w:val="35"/>
        </w:rPr>
        <w:t xml:space="preserve">  </w:t>
      </w:r>
      <w:r>
        <w:t>классического</w:t>
      </w:r>
      <w:r>
        <w:rPr>
          <w:spacing w:val="34"/>
        </w:rPr>
        <w:t xml:space="preserve">  </w:t>
      </w:r>
      <w:r>
        <w:t>оригами.</w:t>
      </w:r>
      <w:r>
        <w:rPr>
          <w:spacing w:val="35"/>
        </w:rPr>
        <w:t xml:space="preserve">  </w:t>
      </w:r>
      <w:r>
        <w:t>Знакомство</w:t>
      </w:r>
      <w:r>
        <w:rPr>
          <w:spacing w:val="34"/>
        </w:rPr>
        <w:t xml:space="preserve">  </w:t>
      </w:r>
      <w:r>
        <w:t>с</w:t>
      </w:r>
      <w:r>
        <w:rPr>
          <w:spacing w:val="34"/>
        </w:rPr>
        <w:t xml:space="preserve">  </w:t>
      </w:r>
      <w:r>
        <w:t>такими</w:t>
      </w:r>
      <w:r>
        <w:rPr>
          <w:spacing w:val="34"/>
        </w:rPr>
        <w:t xml:space="preserve">  </w:t>
      </w:r>
      <w:r>
        <w:t>техниками</w:t>
      </w:r>
      <w:r>
        <w:rPr>
          <w:spacing w:val="35"/>
        </w:rPr>
        <w:t xml:space="preserve">  </w:t>
      </w:r>
      <w:r>
        <w:t>работы,</w:t>
      </w:r>
      <w:r>
        <w:rPr>
          <w:spacing w:val="36"/>
        </w:rPr>
        <w:t xml:space="preserve">  </w:t>
      </w:r>
      <w:r>
        <w:rPr>
          <w:spacing w:val="-5"/>
        </w:rPr>
        <w:t>как</w:t>
      </w:r>
    </w:p>
    <w:p w:rsidR="00F2546B" w:rsidRDefault="001E25E0">
      <w:pPr>
        <w:pStyle w:val="a3"/>
        <w:spacing w:before="1" w:line="298" w:lineRule="exact"/>
        <w:jc w:val="both"/>
      </w:pPr>
      <w:r>
        <w:rPr>
          <w:spacing w:val="-2"/>
        </w:rPr>
        <w:t>«торцевание»,</w:t>
      </w:r>
      <w:r>
        <w:rPr>
          <w:spacing w:val="6"/>
        </w:rPr>
        <w:t xml:space="preserve"> </w:t>
      </w:r>
      <w:r>
        <w:rPr>
          <w:spacing w:val="-2"/>
        </w:rPr>
        <w:t>«бумажные</w:t>
      </w:r>
      <w:r>
        <w:rPr>
          <w:spacing w:val="3"/>
        </w:rPr>
        <w:t xml:space="preserve"> </w:t>
      </w:r>
      <w:r>
        <w:rPr>
          <w:spacing w:val="-2"/>
        </w:rPr>
        <w:t>комочки».</w:t>
      </w:r>
    </w:p>
    <w:p w:rsidR="00F2546B" w:rsidRDefault="001E25E0">
      <w:pPr>
        <w:pStyle w:val="a3"/>
        <w:ind w:right="223" w:firstLine="707"/>
        <w:jc w:val="both"/>
      </w:pPr>
      <w:r>
        <w:t xml:space="preserve">Практика: Исследование свойств бумаги: </w:t>
      </w:r>
      <w:proofErr w:type="spellStart"/>
      <w:r>
        <w:t>сминание</w:t>
      </w:r>
      <w:proofErr w:type="spellEnd"/>
      <w:r>
        <w:t>, сгибание, обрыв, вырезание,</w:t>
      </w:r>
      <w:r>
        <w:rPr>
          <w:spacing w:val="-2"/>
        </w:rPr>
        <w:t xml:space="preserve"> </w:t>
      </w:r>
      <w:r>
        <w:t>складывание</w:t>
      </w:r>
      <w:r>
        <w:rPr>
          <w:spacing w:val="-2"/>
        </w:rPr>
        <w:t xml:space="preserve"> </w:t>
      </w:r>
      <w:r>
        <w:t>и т.п.</w:t>
      </w:r>
      <w:r>
        <w:rPr>
          <w:spacing w:val="-3"/>
        </w:rPr>
        <w:t xml:space="preserve"> </w:t>
      </w:r>
      <w:r>
        <w:t>Аппликации в</w:t>
      </w:r>
      <w:r>
        <w:rPr>
          <w:spacing w:val="-3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техниках: классическое оригами, бумажные комочки, торцевание.</w:t>
      </w:r>
    </w:p>
    <w:p w:rsidR="00F2546B" w:rsidRDefault="00F2546B">
      <w:pPr>
        <w:pStyle w:val="a3"/>
        <w:spacing w:before="2"/>
        <w:ind w:left="0"/>
      </w:pPr>
    </w:p>
    <w:p w:rsidR="00F2546B" w:rsidRDefault="001E25E0">
      <w:pPr>
        <w:spacing w:line="298" w:lineRule="exact"/>
        <w:ind w:left="930"/>
        <w:jc w:val="both"/>
        <w:rPr>
          <w:sz w:val="26"/>
        </w:rPr>
      </w:pPr>
      <w:r>
        <w:rPr>
          <w:b/>
          <w:sz w:val="26"/>
        </w:rPr>
        <w:t>Тема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№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4.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«Загадочная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ниточка»</w:t>
      </w:r>
      <w:r>
        <w:rPr>
          <w:b/>
          <w:spacing w:val="-6"/>
          <w:sz w:val="26"/>
        </w:rPr>
        <w:t xml:space="preserve"> </w:t>
      </w:r>
      <w:r>
        <w:rPr>
          <w:sz w:val="26"/>
        </w:rPr>
        <w:t>(работа</w:t>
      </w:r>
      <w:r>
        <w:rPr>
          <w:spacing w:val="-5"/>
          <w:sz w:val="26"/>
        </w:rPr>
        <w:t xml:space="preserve"> </w:t>
      </w:r>
      <w:r>
        <w:rPr>
          <w:sz w:val="26"/>
        </w:rPr>
        <w:t>с</w:t>
      </w:r>
      <w:r>
        <w:rPr>
          <w:spacing w:val="-7"/>
          <w:sz w:val="26"/>
        </w:rPr>
        <w:t xml:space="preserve"> </w:t>
      </w:r>
      <w:r>
        <w:rPr>
          <w:sz w:val="26"/>
        </w:rPr>
        <w:t>тканью</w:t>
      </w:r>
      <w:r>
        <w:rPr>
          <w:spacing w:val="-6"/>
          <w:sz w:val="26"/>
        </w:rPr>
        <w:t xml:space="preserve"> </w:t>
      </w:r>
      <w:r>
        <w:rPr>
          <w:sz w:val="26"/>
        </w:rPr>
        <w:t>и</w:t>
      </w:r>
      <w:r>
        <w:rPr>
          <w:spacing w:val="-7"/>
          <w:sz w:val="26"/>
        </w:rPr>
        <w:t xml:space="preserve"> </w:t>
      </w:r>
      <w:r>
        <w:rPr>
          <w:spacing w:val="-2"/>
          <w:sz w:val="26"/>
        </w:rPr>
        <w:t>нитками).</w:t>
      </w:r>
    </w:p>
    <w:p w:rsidR="00F2546B" w:rsidRDefault="001E25E0">
      <w:pPr>
        <w:pStyle w:val="a3"/>
        <w:ind w:right="227" w:firstLine="707"/>
        <w:jc w:val="both"/>
      </w:pPr>
      <w:r>
        <w:t xml:space="preserve">Теория: Виды ниток и их применение. Основные сведения о тканях. Свойства тканей и ниток, их применение при изготовлении аппликации. </w:t>
      </w:r>
      <w:proofErr w:type="spellStart"/>
      <w:r>
        <w:t>Цветоведение</w:t>
      </w:r>
      <w:proofErr w:type="spellEnd"/>
      <w:r>
        <w:t>. Знакомство с наперстком. Знакомство с понятием «нитяная крошка», особенностями работы.</w:t>
      </w:r>
      <w:r>
        <w:rPr>
          <w:spacing w:val="27"/>
        </w:rPr>
        <w:t xml:space="preserve"> </w:t>
      </w:r>
      <w:proofErr w:type="gramStart"/>
      <w:r>
        <w:t>Знакомство</w:t>
      </w:r>
      <w:r>
        <w:rPr>
          <w:spacing w:val="29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видами</w:t>
      </w:r>
      <w:r>
        <w:rPr>
          <w:spacing w:val="27"/>
        </w:rPr>
        <w:t xml:space="preserve"> </w:t>
      </w:r>
      <w:r>
        <w:t>простых</w:t>
      </w:r>
      <w:r>
        <w:rPr>
          <w:spacing w:val="28"/>
        </w:rPr>
        <w:t xml:space="preserve"> </w:t>
      </w:r>
      <w:r>
        <w:t>ручных</w:t>
      </w:r>
      <w:r>
        <w:rPr>
          <w:spacing w:val="27"/>
        </w:rPr>
        <w:t xml:space="preserve"> </w:t>
      </w:r>
      <w:r>
        <w:t>швов</w:t>
      </w:r>
      <w:r>
        <w:rPr>
          <w:spacing w:val="29"/>
        </w:rPr>
        <w:t xml:space="preserve"> </w:t>
      </w:r>
      <w:r>
        <w:t>(«через</w:t>
      </w:r>
      <w:r>
        <w:rPr>
          <w:spacing w:val="28"/>
        </w:rPr>
        <w:t xml:space="preserve"> </w:t>
      </w:r>
      <w:r>
        <w:t>край»,</w:t>
      </w:r>
      <w:r>
        <w:rPr>
          <w:spacing w:val="31"/>
        </w:rPr>
        <w:t xml:space="preserve"> </w:t>
      </w:r>
      <w:r>
        <w:t>«назад</w:t>
      </w:r>
      <w:r>
        <w:rPr>
          <w:spacing w:val="27"/>
        </w:rPr>
        <w:t xml:space="preserve"> </w:t>
      </w:r>
      <w:r>
        <w:rPr>
          <w:spacing w:val="-2"/>
        </w:rPr>
        <w:t>иголку»,</w:t>
      </w:r>
      <w:proofErr w:type="gramEnd"/>
    </w:p>
    <w:p w:rsidR="00F2546B" w:rsidRDefault="001E25E0">
      <w:pPr>
        <w:pStyle w:val="a3"/>
        <w:ind w:right="229"/>
        <w:jc w:val="both"/>
      </w:pPr>
      <w:r>
        <w:t xml:space="preserve">«вперед иголку»). Знакомство с основными приемами </w:t>
      </w:r>
      <w:proofErr w:type="spellStart"/>
      <w:r>
        <w:t>изонити</w:t>
      </w:r>
      <w:proofErr w:type="spellEnd"/>
      <w:r>
        <w:t>, историей возникновения данной техники.</w:t>
      </w:r>
    </w:p>
    <w:p w:rsidR="00F2546B" w:rsidRDefault="001E25E0">
      <w:pPr>
        <w:pStyle w:val="a3"/>
        <w:ind w:right="220" w:firstLine="707"/>
        <w:jc w:val="both"/>
      </w:pPr>
      <w:r>
        <w:t>Практика: Подбор ткани по фактуре, цвету, рисунку; ниток по толщине и составу.</w:t>
      </w:r>
      <w:r>
        <w:rPr>
          <w:spacing w:val="35"/>
        </w:rPr>
        <w:t xml:space="preserve">  </w:t>
      </w:r>
      <w:r>
        <w:t>Применение</w:t>
      </w:r>
      <w:r>
        <w:rPr>
          <w:spacing w:val="36"/>
        </w:rPr>
        <w:t xml:space="preserve">  </w:t>
      </w:r>
      <w:r>
        <w:t>наперстка</w:t>
      </w:r>
      <w:r>
        <w:rPr>
          <w:spacing w:val="36"/>
        </w:rPr>
        <w:t xml:space="preserve">  </w:t>
      </w:r>
      <w:r>
        <w:t>при</w:t>
      </w:r>
      <w:r>
        <w:rPr>
          <w:spacing w:val="36"/>
        </w:rPr>
        <w:t xml:space="preserve">  </w:t>
      </w:r>
      <w:r>
        <w:t>сшивании</w:t>
      </w:r>
      <w:r>
        <w:rPr>
          <w:spacing w:val="37"/>
        </w:rPr>
        <w:t xml:space="preserve">  </w:t>
      </w:r>
      <w:r>
        <w:t>толстых</w:t>
      </w:r>
      <w:r>
        <w:rPr>
          <w:spacing w:val="37"/>
        </w:rPr>
        <w:t xml:space="preserve">  </w:t>
      </w:r>
      <w:r>
        <w:t>деталей.</w:t>
      </w:r>
      <w:r>
        <w:rPr>
          <w:spacing w:val="37"/>
        </w:rPr>
        <w:t xml:space="preserve">  </w:t>
      </w:r>
      <w:r>
        <w:rPr>
          <w:spacing w:val="-2"/>
        </w:rPr>
        <w:t>Аппликации</w:t>
      </w:r>
    </w:p>
    <w:p w:rsidR="00F2546B" w:rsidRDefault="001E25E0">
      <w:pPr>
        <w:pStyle w:val="a3"/>
        <w:ind w:right="228"/>
        <w:jc w:val="both"/>
      </w:pPr>
      <w:r>
        <w:t xml:space="preserve">«нитяной крошкой». Выполнение простых швов на ткани, вышивка. </w:t>
      </w:r>
      <w:proofErr w:type="spellStart"/>
      <w:r>
        <w:t>Изонить</w:t>
      </w:r>
      <w:proofErr w:type="spellEnd"/>
      <w:r>
        <w:t>: заполнение угла и окружности на тренажере, картоне. Творческая работа.</w:t>
      </w:r>
    </w:p>
    <w:p w:rsidR="00F2546B" w:rsidRDefault="001E25E0">
      <w:pPr>
        <w:spacing w:before="298"/>
        <w:ind w:left="930"/>
        <w:jc w:val="both"/>
        <w:rPr>
          <w:sz w:val="26"/>
        </w:rPr>
      </w:pPr>
      <w:r>
        <w:rPr>
          <w:b/>
          <w:sz w:val="26"/>
        </w:rPr>
        <w:t>Тема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№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5.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«В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стране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фантазии»</w:t>
      </w:r>
      <w:r>
        <w:rPr>
          <w:b/>
          <w:spacing w:val="-6"/>
          <w:sz w:val="26"/>
        </w:rPr>
        <w:t xml:space="preserve"> </w:t>
      </w:r>
      <w:r>
        <w:rPr>
          <w:sz w:val="26"/>
        </w:rPr>
        <w:t>(поделки</w:t>
      </w:r>
      <w:r>
        <w:rPr>
          <w:spacing w:val="-4"/>
          <w:sz w:val="26"/>
        </w:rPr>
        <w:t xml:space="preserve"> </w:t>
      </w:r>
      <w:r>
        <w:rPr>
          <w:sz w:val="26"/>
        </w:rPr>
        <w:t>из</w:t>
      </w:r>
      <w:r>
        <w:rPr>
          <w:spacing w:val="-7"/>
          <w:sz w:val="26"/>
        </w:rPr>
        <w:t xml:space="preserve"> </w:t>
      </w:r>
      <w:r>
        <w:rPr>
          <w:sz w:val="26"/>
        </w:rPr>
        <w:t>бросового</w:t>
      </w:r>
      <w:r>
        <w:rPr>
          <w:spacing w:val="-6"/>
          <w:sz w:val="26"/>
        </w:rPr>
        <w:t xml:space="preserve"> </w:t>
      </w:r>
      <w:r>
        <w:rPr>
          <w:spacing w:val="-2"/>
          <w:sz w:val="26"/>
        </w:rPr>
        <w:t>материала).</w:t>
      </w:r>
    </w:p>
    <w:p w:rsidR="00F2546B" w:rsidRDefault="00F2546B">
      <w:pPr>
        <w:jc w:val="both"/>
        <w:rPr>
          <w:sz w:val="26"/>
        </w:rPr>
        <w:sectPr w:rsidR="00F2546B">
          <w:pgSz w:w="11910" w:h="16840"/>
          <w:pgMar w:top="1080" w:right="340" w:bottom="1200" w:left="1480" w:header="0" w:footer="982" w:gutter="0"/>
          <w:cols w:space="720"/>
        </w:sectPr>
      </w:pPr>
    </w:p>
    <w:p w:rsidR="00F2546B" w:rsidRDefault="001E25E0">
      <w:pPr>
        <w:pStyle w:val="a3"/>
        <w:spacing w:before="67"/>
        <w:ind w:right="215" w:firstLine="707"/>
        <w:jc w:val="both"/>
      </w:pPr>
      <w:r>
        <w:lastRenderedPageBreak/>
        <w:t>Теория: «Вторая жизнь» бросового материала, способы и приемы склеивания и соединения деталей между собой, декорирование. Знакомство с техникой «</w:t>
      </w:r>
      <w:proofErr w:type="spellStart"/>
      <w:r>
        <w:t>декупаж</w:t>
      </w:r>
      <w:proofErr w:type="spellEnd"/>
      <w:r>
        <w:t>», особенностями работы.</w:t>
      </w:r>
    </w:p>
    <w:p w:rsidR="00F2546B" w:rsidRDefault="001E25E0">
      <w:pPr>
        <w:pStyle w:val="a3"/>
        <w:spacing w:before="1"/>
        <w:ind w:right="217" w:firstLine="707"/>
        <w:jc w:val="both"/>
      </w:pPr>
      <w:r>
        <w:t xml:space="preserve">Практика: Изготовление поделок из пластиковых ложек, стаканов, фантиков, </w:t>
      </w:r>
      <w:r>
        <w:rPr>
          <w:spacing w:val="-2"/>
        </w:rPr>
        <w:t>пластмассовых</w:t>
      </w:r>
      <w:r>
        <w:rPr>
          <w:spacing w:val="-8"/>
        </w:rPr>
        <w:t xml:space="preserve"> </w:t>
      </w:r>
      <w:r>
        <w:rPr>
          <w:spacing w:val="-2"/>
        </w:rPr>
        <w:t>бутылок,</w:t>
      </w:r>
      <w:r>
        <w:rPr>
          <w:spacing w:val="-8"/>
        </w:rPr>
        <w:t xml:space="preserve"> </w:t>
      </w:r>
      <w:r>
        <w:rPr>
          <w:spacing w:val="-2"/>
        </w:rPr>
        <w:t>крышек,</w:t>
      </w:r>
      <w:r>
        <w:rPr>
          <w:spacing w:val="-8"/>
        </w:rPr>
        <w:t xml:space="preserve"> </w:t>
      </w:r>
      <w:r>
        <w:rPr>
          <w:spacing w:val="-2"/>
        </w:rPr>
        <w:t>оберток</w:t>
      </w:r>
      <w:r>
        <w:rPr>
          <w:spacing w:val="-9"/>
        </w:rPr>
        <w:t xml:space="preserve"> </w:t>
      </w:r>
      <w:r>
        <w:rPr>
          <w:spacing w:val="-2"/>
        </w:rPr>
        <w:t>и</w:t>
      </w:r>
      <w:r>
        <w:rPr>
          <w:spacing w:val="-5"/>
        </w:rPr>
        <w:t xml:space="preserve"> </w:t>
      </w:r>
      <w:r>
        <w:rPr>
          <w:spacing w:val="-2"/>
        </w:rPr>
        <w:t>т.д.</w:t>
      </w:r>
      <w:r>
        <w:rPr>
          <w:spacing w:val="-8"/>
        </w:rPr>
        <w:t xml:space="preserve"> </w:t>
      </w:r>
      <w:r>
        <w:rPr>
          <w:spacing w:val="-2"/>
        </w:rPr>
        <w:t>Декорирование</w:t>
      </w:r>
      <w:r>
        <w:rPr>
          <w:spacing w:val="-8"/>
        </w:rPr>
        <w:t xml:space="preserve"> </w:t>
      </w:r>
      <w:r>
        <w:rPr>
          <w:spacing w:val="-2"/>
        </w:rPr>
        <w:t>предметов,</w:t>
      </w:r>
      <w:r>
        <w:rPr>
          <w:spacing w:val="-7"/>
        </w:rPr>
        <w:t xml:space="preserve"> </w:t>
      </w:r>
      <w:r>
        <w:rPr>
          <w:spacing w:val="-2"/>
        </w:rPr>
        <w:t>в</w:t>
      </w:r>
      <w:r>
        <w:rPr>
          <w:spacing w:val="-8"/>
        </w:rPr>
        <w:t xml:space="preserve"> </w:t>
      </w:r>
      <w:r>
        <w:rPr>
          <w:spacing w:val="-2"/>
        </w:rPr>
        <w:t>том</w:t>
      </w:r>
      <w:r>
        <w:rPr>
          <w:spacing w:val="-9"/>
        </w:rPr>
        <w:t xml:space="preserve"> </w:t>
      </w:r>
      <w:r>
        <w:rPr>
          <w:spacing w:val="-2"/>
        </w:rPr>
        <w:t xml:space="preserve">числе, </w:t>
      </w:r>
      <w:r>
        <w:t>используя технику «</w:t>
      </w:r>
      <w:proofErr w:type="spellStart"/>
      <w:r>
        <w:t>декупаж</w:t>
      </w:r>
      <w:proofErr w:type="spellEnd"/>
      <w:r>
        <w:t>».</w:t>
      </w:r>
    </w:p>
    <w:p w:rsidR="00F2546B" w:rsidRDefault="00F2546B">
      <w:pPr>
        <w:pStyle w:val="a3"/>
        <w:spacing w:before="1"/>
        <w:ind w:left="0"/>
      </w:pPr>
    </w:p>
    <w:p w:rsidR="00F2546B" w:rsidRDefault="001E25E0">
      <w:pPr>
        <w:spacing w:line="298" w:lineRule="exact"/>
        <w:ind w:left="930"/>
        <w:rPr>
          <w:sz w:val="26"/>
        </w:rPr>
      </w:pPr>
      <w:r>
        <w:rPr>
          <w:b/>
          <w:sz w:val="26"/>
        </w:rPr>
        <w:t>Тема</w:t>
      </w:r>
      <w:r>
        <w:rPr>
          <w:b/>
          <w:spacing w:val="-13"/>
          <w:sz w:val="26"/>
        </w:rPr>
        <w:t xml:space="preserve"> </w:t>
      </w:r>
      <w:r>
        <w:rPr>
          <w:b/>
          <w:sz w:val="26"/>
        </w:rPr>
        <w:t>№</w:t>
      </w:r>
      <w:r>
        <w:rPr>
          <w:b/>
          <w:spacing w:val="-12"/>
          <w:sz w:val="26"/>
        </w:rPr>
        <w:t xml:space="preserve"> </w:t>
      </w:r>
      <w:r>
        <w:rPr>
          <w:b/>
          <w:sz w:val="26"/>
        </w:rPr>
        <w:t>6.</w:t>
      </w:r>
      <w:r>
        <w:rPr>
          <w:b/>
          <w:spacing w:val="-13"/>
          <w:sz w:val="26"/>
        </w:rPr>
        <w:t xml:space="preserve"> </w:t>
      </w:r>
      <w:r>
        <w:rPr>
          <w:b/>
          <w:sz w:val="26"/>
        </w:rPr>
        <w:t>«Волшебное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зёрнышко»</w:t>
      </w:r>
      <w:r>
        <w:rPr>
          <w:b/>
          <w:spacing w:val="-6"/>
          <w:sz w:val="26"/>
        </w:rPr>
        <w:t xml:space="preserve"> </w:t>
      </w:r>
      <w:r>
        <w:rPr>
          <w:sz w:val="26"/>
        </w:rPr>
        <w:t>(работа</w:t>
      </w:r>
      <w:r>
        <w:rPr>
          <w:spacing w:val="-9"/>
          <w:sz w:val="26"/>
        </w:rPr>
        <w:t xml:space="preserve"> </w:t>
      </w:r>
      <w:r>
        <w:rPr>
          <w:sz w:val="26"/>
        </w:rPr>
        <w:t>с</w:t>
      </w:r>
      <w:r>
        <w:rPr>
          <w:spacing w:val="-9"/>
          <w:sz w:val="26"/>
        </w:rPr>
        <w:t xml:space="preserve"> </w:t>
      </w:r>
      <w:r>
        <w:rPr>
          <w:sz w:val="26"/>
        </w:rPr>
        <w:t>крупой</w:t>
      </w:r>
      <w:r>
        <w:rPr>
          <w:spacing w:val="-6"/>
          <w:sz w:val="26"/>
        </w:rPr>
        <w:t xml:space="preserve"> </w:t>
      </w:r>
      <w:r>
        <w:rPr>
          <w:sz w:val="26"/>
        </w:rPr>
        <w:t>и</w:t>
      </w:r>
      <w:r>
        <w:rPr>
          <w:spacing w:val="-9"/>
          <w:sz w:val="26"/>
        </w:rPr>
        <w:t xml:space="preserve"> </w:t>
      </w:r>
      <w:r>
        <w:rPr>
          <w:spacing w:val="-2"/>
          <w:sz w:val="26"/>
        </w:rPr>
        <w:t>макаронами).</w:t>
      </w:r>
    </w:p>
    <w:p w:rsidR="00F2546B" w:rsidRDefault="001E25E0">
      <w:pPr>
        <w:pStyle w:val="a3"/>
        <w:ind w:right="220" w:firstLine="707"/>
      </w:pPr>
      <w:r>
        <w:t>Теория:</w:t>
      </w:r>
      <w:r>
        <w:rPr>
          <w:spacing w:val="40"/>
        </w:rPr>
        <w:t xml:space="preserve"> </w:t>
      </w:r>
      <w:r>
        <w:t>Знакомство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видами</w:t>
      </w:r>
      <w:r>
        <w:rPr>
          <w:spacing w:val="40"/>
        </w:rPr>
        <w:t xml:space="preserve"> </w:t>
      </w:r>
      <w:r>
        <w:t>круп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макарон.</w:t>
      </w:r>
      <w:r>
        <w:rPr>
          <w:spacing w:val="40"/>
        </w:rPr>
        <w:t xml:space="preserve"> </w:t>
      </w:r>
      <w:r>
        <w:t>Правила</w:t>
      </w:r>
      <w:r>
        <w:rPr>
          <w:spacing w:val="40"/>
        </w:rPr>
        <w:t xml:space="preserve"> </w:t>
      </w:r>
      <w:r>
        <w:t>работы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крупой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макаронами, составления предметных аппликаций, соединение.</w:t>
      </w:r>
    </w:p>
    <w:p w:rsidR="00F2546B" w:rsidRDefault="001E25E0">
      <w:pPr>
        <w:pStyle w:val="a3"/>
        <w:spacing w:line="299" w:lineRule="exact"/>
        <w:ind w:left="930"/>
      </w:pPr>
      <w:r>
        <w:t>Практика:</w:t>
      </w:r>
      <w:r>
        <w:rPr>
          <w:spacing w:val="-12"/>
        </w:rPr>
        <w:t xml:space="preserve"> </w:t>
      </w:r>
      <w:r>
        <w:t>Аппликация</w:t>
      </w:r>
      <w:r>
        <w:rPr>
          <w:spacing w:val="-13"/>
        </w:rPr>
        <w:t xml:space="preserve"> </w:t>
      </w:r>
      <w:r>
        <w:t>из</w:t>
      </w:r>
      <w:r>
        <w:rPr>
          <w:spacing w:val="-13"/>
        </w:rPr>
        <w:t xml:space="preserve"> </w:t>
      </w:r>
      <w:r>
        <w:t>крупы,</w:t>
      </w:r>
      <w:r>
        <w:rPr>
          <w:spacing w:val="-13"/>
        </w:rPr>
        <w:t xml:space="preserve"> </w:t>
      </w:r>
      <w:r>
        <w:t>макарон.</w:t>
      </w:r>
      <w:r>
        <w:rPr>
          <w:spacing w:val="-9"/>
        </w:rPr>
        <w:t xml:space="preserve"> </w:t>
      </w:r>
      <w:r>
        <w:t>Декорирование</w:t>
      </w:r>
      <w:r>
        <w:rPr>
          <w:spacing w:val="-14"/>
        </w:rPr>
        <w:t xml:space="preserve"> </w:t>
      </w:r>
      <w:r>
        <w:rPr>
          <w:spacing w:val="-2"/>
        </w:rPr>
        <w:t>предметов.</w:t>
      </w:r>
    </w:p>
    <w:p w:rsidR="00F2546B" w:rsidRDefault="00F2546B">
      <w:pPr>
        <w:pStyle w:val="a3"/>
        <w:spacing w:before="7"/>
        <w:ind w:left="0"/>
      </w:pPr>
    </w:p>
    <w:p w:rsidR="00F2546B" w:rsidRDefault="001E25E0">
      <w:pPr>
        <w:spacing w:after="3"/>
        <w:ind w:left="3059" w:right="3060"/>
        <w:jc w:val="center"/>
        <w:rPr>
          <w:b/>
          <w:sz w:val="26"/>
        </w:rPr>
      </w:pPr>
      <w:r>
        <w:rPr>
          <w:b/>
          <w:sz w:val="26"/>
        </w:rPr>
        <w:t>Методическое</w:t>
      </w:r>
      <w:r>
        <w:rPr>
          <w:b/>
          <w:spacing w:val="-17"/>
          <w:sz w:val="26"/>
        </w:rPr>
        <w:t xml:space="preserve"> </w:t>
      </w:r>
      <w:r>
        <w:rPr>
          <w:b/>
          <w:sz w:val="26"/>
        </w:rPr>
        <w:t>обеспечение Первый год обучения.</w:t>
      </w:r>
    </w:p>
    <w:tbl>
      <w:tblPr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7"/>
        <w:gridCol w:w="1700"/>
        <w:gridCol w:w="1702"/>
        <w:gridCol w:w="1844"/>
        <w:gridCol w:w="1986"/>
        <w:gridCol w:w="1700"/>
      </w:tblGrid>
      <w:tr w:rsidR="00F2546B">
        <w:trPr>
          <w:trHeight w:val="827"/>
        </w:trPr>
        <w:tc>
          <w:tcPr>
            <w:tcW w:w="427" w:type="dxa"/>
          </w:tcPr>
          <w:p w:rsidR="00F2546B" w:rsidRDefault="001E25E0">
            <w:pPr>
              <w:pStyle w:val="TableParagraph"/>
              <w:spacing w:line="273" w:lineRule="exact"/>
              <w:ind w:left="59" w:right="2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1700" w:type="dxa"/>
          </w:tcPr>
          <w:p w:rsidR="00F2546B" w:rsidRDefault="001E25E0">
            <w:pPr>
              <w:pStyle w:val="TableParagraph"/>
              <w:spacing w:line="273" w:lineRule="exact"/>
              <w:ind w:left="48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Раздел</w:t>
            </w:r>
          </w:p>
        </w:tc>
        <w:tc>
          <w:tcPr>
            <w:tcW w:w="1702" w:type="dxa"/>
          </w:tcPr>
          <w:p w:rsidR="00F2546B" w:rsidRDefault="001E25E0">
            <w:pPr>
              <w:pStyle w:val="TableParagraph"/>
              <w:ind w:left="414" w:firstLine="6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Форма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1844" w:type="dxa"/>
          </w:tcPr>
          <w:p w:rsidR="00F2546B" w:rsidRDefault="001E25E0">
            <w:pPr>
              <w:pStyle w:val="TableParagraph"/>
              <w:ind w:left="512" w:right="354" w:hanging="152"/>
              <w:rPr>
                <w:b/>
                <w:sz w:val="24"/>
              </w:rPr>
            </w:pPr>
            <w:r>
              <w:rPr>
                <w:b/>
                <w:sz w:val="24"/>
              </w:rPr>
              <w:t>Приемы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методы</w:t>
            </w:r>
          </w:p>
        </w:tc>
        <w:tc>
          <w:tcPr>
            <w:tcW w:w="1986" w:type="dxa"/>
          </w:tcPr>
          <w:p w:rsidR="00F2546B" w:rsidRDefault="001E25E0">
            <w:pPr>
              <w:pStyle w:val="TableParagraph"/>
              <w:ind w:left="150" w:right="43" w:hanging="1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Дидактический </w:t>
            </w:r>
            <w:r>
              <w:rPr>
                <w:b/>
                <w:sz w:val="24"/>
              </w:rPr>
              <w:t>материал,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ТСО</w:t>
            </w:r>
          </w:p>
        </w:tc>
        <w:tc>
          <w:tcPr>
            <w:tcW w:w="1700" w:type="dxa"/>
          </w:tcPr>
          <w:p w:rsidR="00F2546B" w:rsidRDefault="001E25E0">
            <w:pPr>
              <w:pStyle w:val="TableParagraph"/>
              <w:ind w:left="219" w:firstLine="22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Формы подведения</w:t>
            </w:r>
          </w:p>
          <w:p w:rsidR="00F2546B" w:rsidRDefault="001E25E0">
            <w:pPr>
              <w:pStyle w:val="TableParagraph"/>
              <w:spacing w:line="259" w:lineRule="exact"/>
              <w:ind w:left="47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итогов</w:t>
            </w:r>
          </w:p>
        </w:tc>
      </w:tr>
      <w:tr w:rsidR="00F2546B">
        <w:trPr>
          <w:trHeight w:val="827"/>
        </w:trPr>
        <w:tc>
          <w:tcPr>
            <w:tcW w:w="427" w:type="dxa"/>
          </w:tcPr>
          <w:p w:rsidR="00F2546B" w:rsidRDefault="001E25E0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1700" w:type="dxa"/>
          </w:tcPr>
          <w:p w:rsidR="00F2546B" w:rsidRDefault="001E25E0">
            <w:pPr>
              <w:pStyle w:val="TableParagraph"/>
              <w:ind w:left="427" w:right="401" w:hanging="15"/>
              <w:rPr>
                <w:sz w:val="24"/>
              </w:rPr>
            </w:pPr>
            <w:r>
              <w:rPr>
                <w:spacing w:val="-2"/>
                <w:sz w:val="24"/>
              </w:rPr>
              <w:t>Вводное занятие.</w:t>
            </w:r>
          </w:p>
        </w:tc>
        <w:tc>
          <w:tcPr>
            <w:tcW w:w="1702" w:type="dxa"/>
          </w:tcPr>
          <w:p w:rsidR="00F2546B" w:rsidRDefault="001E25E0">
            <w:pPr>
              <w:pStyle w:val="TableParagraph"/>
              <w:spacing w:line="268" w:lineRule="exact"/>
              <w:ind w:left="477"/>
              <w:rPr>
                <w:sz w:val="24"/>
              </w:rPr>
            </w:pPr>
            <w:r>
              <w:rPr>
                <w:spacing w:val="-2"/>
                <w:sz w:val="24"/>
              </w:rPr>
              <w:t>Беседа.</w:t>
            </w:r>
          </w:p>
        </w:tc>
        <w:tc>
          <w:tcPr>
            <w:tcW w:w="1844" w:type="dxa"/>
          </w:tcPr>
          <w:p w:rsidR="00F2546B" w:rsidRDefault="001E25E0">
            <w:pPr>
              <w:pStyle w:val="TableParagraph"/>
              <w:ind w:left="349" w:right="307" w:hanging="22"/>
              <w:rPr>
                <w:sz w:val="24"/>
              </w:rPr>
            </w:pPr>
            <w:r>
              <w:rPr>
                <w:spacing w:val="-2"/>
                <w:sz w:val="24"/>
              </w:rPr>
              <w:t>Словесные, наглядные.</w:t>
            </w:r>
          </w:p>
        </w:tc>
        <w:tc>
          <w:tcPr>
            <w:tcW w:w="1986" w:type="dxa"/>
          </w:tcPr>
          <w:p w:rsidR="00F2546B" w:rsidRDefault="001E25E0">
            <w:pPr>
              <w:pStyle w:val="TableParagraph"/>
              <w:ind w:left="330" w:right="43" w:hanging="204"/>
              <w:rPr>
                <w:sz w:val="24"/>
              </w:rPr>
            </w:pPr>
            <w:r>
              <w:rPr>
                <w:spacing w:val="-2"/>
                <w:sz w:val="24"/>
              </w:rPr>
              <w:t>Иллюстративная наглядность.</w:t>
            </w:r>
          </w:p>
        </w:tc>
        <w:tc>
          <w:tcPr>
            <w:tcW w:w="1700" w:type="dxa"/>
          </w:tcPr>
          <w:p w:rsidR="00F2546B" w:rsidRDefault="001E25E0">
            <w:pPr>
              <w:pStyle w:val="TableParagraph"/>
              <w:spacing w:line="268" w:lineRule="exact"/>
              <w:ind w:left="110" w:right="10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</w:p>
          <w:p w:rsidR="00F2546B" w:rsidRDefault="001E25E0">
            <w:pPr>
              <w:pStyle w:val="TableParagraph"/>
              <w:spacing w:line="270" w:lineRule="atLeast"/>
              <w:ind w:left="110" w:right="10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выполненных работ.</w:t>
            </w:r>
          </w:p>
        </w:tc>
      </w:tr>
      <w:tr w:rsidR="00F2546B">
        <w:trPr>
          <w:trHeight w:val="1380"/>
        </w:trPr>
        <w:tc>
          <w:tcPr>
            <w:tcW w:w="427" w:type="dxa"/>
          </w:tcPr>
          <w:p w:rsidR="00F2546B" w:rsidRDefault="001E25E0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1700" w:type="dxa"/>
          </w:tcPr>
          <w:p w:rsidR="00F2546B" w:rsidRDefault="001E25E0">
            <w:pPr>
              <w:pStyle w:val="TableParagraph"/>
              <w:ind w:left="338" w:hanging="149"/>
              <w:rPr>
                <w:sz w:val="24"/>
              </w:rPr>
            </w:pPr>
            <w:r>
              <w:rPr>
                <w:spacing w:val="-2"/>
                <w:sz w:val="24"/>
              </w:rPr>
              <w:t>«Мастерская природы»</w:t>
            </w:r>
          </w:p>
        </w:tc>
        <w:tc>
          <w:tcPr>
            <w:tcW w:w="1702" w:type="dxa"/>
          </w:tcPr>
          <w:p w:rsidR="00F2546B" w:rsidRDefault="001E25E0">
            <w:pPr>
              <w:pStyle w:val="TableParagraph"/>
              <w:spacing w:line="268" w:lineRule="exact"/>
              <w:ind w:left="94" w:right="8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Беседа,</w:t>
            </w:r>
          </w:p>
          <w:p w:rsidR="00F2546B" w:rsidRDefault="001E25E0">
            <w:pPr>
              <w:pStyle w:val="TableParagraph"/>
              <w:ind w:left="95" w:right="8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работа.</w:t>
            </w:r>
          </w:p>
        </w:tc>
        <w:tc>
          <w:tcPr>
            <w:tcW w:w="1844" w:type="dxa"/>
          </w:tcPr>
          <w:p w:rsidR="00F2546B" w:rsidRDefault="001E25E0">
            <w:pPr>
              <w:pStyle w:val="TableParagraph"/>
              <w:ind w:left="196" w:right="185" w:hanging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Словесные, практические, наглядные.</w:t>
            </w:r>
          </w:p>
        </w:tc>
        <w:tc>
          <w:tcPr>
            <w:tcW w:w="1986" w:type="dxa"/>
          </w:tcPr>
          <w:p w:rsidR="00F2546B" w:rsidRDefault="001E25E0">
            <w:pPr>
              <w:pStyle w:val="TableParagraph"/>
              <w:ind w:left="100" w:right="98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теме.</w:t>
            </w:r>
          </w:p>
          <w:p w:rsidR="00F2546B" w:rsidRDefault="001E25E0">
            <w:pPr>
              <w:pStyle w:val="TableParagraph"/>
              <w:ind w:left="98" w:right="9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Природный материал,</w:t>
            </w:r>
          </w:p>
          <w:p w:rsidR="00F2546B" w:rsidRDefault="001E25E0">
            <w:pPr>
              <w:pStyle w:val="TableParagraph"/>
              <w:spacing w:line="264" w:lineRule="exact"/>
              <w:ind w:left="98" w:right="9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инструменты.</w:t>
            </w:r>
          </w:p>
        </w:tc>
        <w:tc>
          <w:tcPr>
            <w:tcW w:w="1700" w:type="dxa"/>
          </w:tcPr>
          <w:p w:rsidR="00F2546B" w:rsidRDefault="001E25E0">
            <w:pPr>
              <w:pStyle w:val="TableParagraph"/>
              <w:ind w:left="110" w:right="10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работа.</w:t>
            </w:r>
          </w:p>
          <w:p w:rsidR="00F2546B" w:rsidRDefault="001E25E0">
            <w:pPr>
              <w:pStyle w:val="TableParagraph"/>
              <w:ind w:left="108" w:right="10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Выставка.</w:t>
            </w:r>
          </w:p>
        </w:tc>
      </w:tr>
      <w:tr w:rsidR="00F2546B">
        <w:trPr>
          <w:trHeight w:val="1103"/>
        </w:trPr>
        <w:tc>
          <w:tcPr>
            <w:tcW w:w="427" w:type="dxa"/>
          </w:tcPr>
          <w:p w:rsidR="00F2546B" w:rsidRDefault="001E25E0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1700" w:type="dxa"/>
          </w:tcPr>
          <w:p w:rsidR="00F2546B" w:rsidRDefault="001E25E0">
            <w:pPr>
              <w:pStyle w:val="TableParagraph"/>
              <w:ind w:left="434" w:right="302" w:hanging="125"/>
              <w:rPr>
                <w:sz w:val="24"/>
              </w:rPr>
            </w:pPr>
            <w:r>
              <w:rPr>
                <w:spacing w:val="-2"/>
                <w:sz w:val="24"/>
              </w:rPr>
              <w:t>«Чудесная бумага»</w:t>
            </w:r>
          </w:p>
        </w:tc>
        <w:tc>
          <w:tcPr>
            <w:tcW w:w="1702" w:type="dxa"/>
          </w:tcPr>
          <w:p w:rsidR="00F2546B" w:rsidRDefault="001E25E0">
            <w:pPr>
              <w:pStyle w:val="TableParagraph"/>
              <w:spacing w:line="268" w:lineRule="exact"/>
              <w:ind w:left="94" w:right="8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Беседа,</w:t>
            </w:r>
          </w:p>
          <w:p w:rsidR="00F2546B" w:rsidRDefault="001E25E0">
            <w:pPr>
              <w:pStyle w:val="TableParagraph"/>
              <w:ind w:left="97" w:right="8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практическое занятие.</w:t>
            </w:r>
          </w:p>
          <w:p w:rsidR="00F2546B" w:rsidRDefault="001E25E0">
            <w:pPr>
              <w:pStyle w:val="TableParagraph"/>
              <w:spacing w:line="264" w:lineRule="exact"/>
              <w:ind w:left="94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Мастер-класс.</w:t>
            </w:r>
          </w:p>
        </w:tc>
        <w:tc>
          <w:tcPr>
            <w:tcW w:w="1844" w:type="dxa"/>
          </w:tcPr>
          <w:p w:rsidR="00F2546B" w:rsidRDefault="001E25E0">
            <w:pPr>
              <w:pStyle w:val="TableParagraph"/>
              <w:ind w:left="196" w:right="185" w:hanging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Словесные, практические, наглядные.</w:t>
            </w:r>
          </w:p>
        </w:tc>
        <w:tc>
          <w:tcPr>
            <w:tcW w:w="1986" w:type="dxa"/>
          </w:tcPr>
          <w:p w:rsidR="00F2546B" w:rsidRDefault="001E25E0">
            <w:pPr>
              <w:pStyle w:val="TableParagraph"/>
              <w:ind w:left="100" w:right="98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теме.</w:t>
            </w:r>
          </w:p>
          <w:p w:rsidR="00F2546B" w:rsidRDefault="001E25E0">
            <w:pPr>
              <w:pStyle w:val="TableParagraph"/>
              <w:spacing w:line="270" w:lineRule="atLeast"/>
              <w:ind w:left="99" w:right="98"/>
              <w:jc w:val="center"/>
              <w:rPr>
                <w:sz w:val="24"/>
              </w:rPr>
            </w:pPr>
            <w:r>
              <w:rPr>
                <w:sz w:val="24"/>
              </w:rPr>
              <w:t>Материалы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занятий.</w:t>
            </w:r>
          </w:p>
        </w:tc>
        <w:tc>
          <w:tcPr>
            <w:tcW w:w="1700" w:type="dxa"/>
          </w:tcPr>
          <w:p w:rsidR="00F2546B" w:rsidRDefault="001E25E0">
            <w:pPr>
              <w:pStyle w:val="TableParagraph"/>
              <w:ind w:left="110" w:right="10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Коллективная работа.</w:t>
            </w:r>
          </w:p>
          <w:p w:rsidR="00F2546B" w:rsidRDefault="001E25E0">
            <w:pPr>
              <w:pStyle w:val="TableParagraph"/>
              <w:ind w:left="108" w:right="10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Выставка.</w:t>
            </w:r>
          </w:p>
        </w:tc>
      </w:tr>
      <w:tr w:rsidR="00F2546B">
        <w:trPr>
          <w:trHeight w:val="1655"/>
        </w:trPr>
        <w:tc>
          <w:tcPr>
            <w:tcW w:w="427" w:type="dxa"/>
          </w:tcPr>
          <w:p w:rsidR="00F2546B" w:rsidRDefault="001E25E0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1700" w:type="dxa"/>
          </w:tcPr>
          <w:p w:rsidR="00F2546B" w:rsidRDefault="001E25E0">
            <w:pPr>
              <w:pStyle w:val="TableParagraph"/>
              <w:ind w:left="374" w:hanging="156"/>
              <w:rPr>
                <w:sz w:val="24"/>
              </w:rPr>
            </w:pPr>
            <w:r>
              <w:rPr>
                <w:spacing w:val="-2"/>
                <w:sz w:val="24"/>
              </w:rPr>
              <w:t>«Загадочная ниточка»</w:t>
            </w:r>
          </w:p>
        </w:tc>
        <w:tc>
          <w:tcPr>
            <w:tcW w:w="1702" w:type="dxa"/>
          </w:tcPr>
          <w:p w:rsidR="00F2546B" w:rsidRDefault="001E25E0">
            <w:pPr>
              <w:pStyle w:val="TableParagraph"/>
              <w:spacing w:line="267" w:lineRule="exact"/>
              <w:ind w:left="94" w:right="8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Беседа,</w:t>
            </w:r>
          </w:p>
          <w:p w:rsidR="00F2546B" w:rsidRDefault="001E25E0">
            <w:pPr>
              <w:pStyle w:val="TableParagraph"/>
              <w:ind w:left="165" w:right="155" w:hanging="2"/>
              <w:jc w:val="center"/>
              <w:rPr>
                <w:sz w:val="24"/>
              </w:rPr>
            </w:pPr>
            <w:r>
              <w:rPr>
                <w:sz w:val="24"/>
              </w:rPr>
              <w:t>ролевая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игра. </w:t>
            </w:r>
            <w:r>
              <w:rPr>
                <w:spacing w:val="-2"/>
                <w:sz w:val="24"/>
              </w:rPr>
              <w:t>Презентация. Творческая мастерская.</w:t>
            </w:r>
          </w:p>
        </w:tc>
        <w:tc>
          <w:tcPr>
            <w:tcW w:w="1844" w:type="dxa"/>
          </w:tcPr>
          <w:p w:rsidR="00F2546B" w:rsidRDefault="001E25E0">
            <w:pPr>
              <w:pStyle w:val="TableParagraph"/>
              <w:ind w:left="196" w:right="185" w:hanging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Словесные, практические, наглядные.</w:t>
            </w:r>
          </w:p>
        </w:tc>
        <w:tc>
          <w:tcPr>
            <w:tcW w:w="1986" w:type="dxa"/>
          </w:tcPr>
          <w:p w:rsidR="00F2546B" w:rsidRDefault="001E25E0">
            <w:pPr>
              <w:pStyle w:val="TableParagraph"/>
              <w:ind w:left="121" w:right="120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Раздаточный материал, технологические </w:t>
            </w:r>
            <w:r>
              <w:rPr>
                <w:sz w:val="24"/>
              </w:rPr>
              <w:t xml:space="preserve">карты, карта по </w:t>
            </w:r>
            <w:r>
              <w:rPr>
                <w:spacing w:val="-2"/>
                <w:sz w:val="24"/>
              </w:rPr>
              <w:t>технике</w:t>
            </w:r>
          </w:p>
          <w:p w:rsidR="00F2546B" w:rsidRDefault="001E25E0">
            <w:pPr>
              <w:pStyle w:val="TableParagraph"/>
              <w:spacing w:line="264" w:lineRule="exact"/>
              <w:ind w:left="101" w:right="9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безопасности.</w:t>
            </w:r>
          </w:p>
        </w:tc>
        <w:tc>
          <w:tcPr>
            <w:tcW w:w="1700" w:type="dxa"/>
          </w:tcPr>
          <w:p w:rsidR="00F2546B" w:rsidRDefault="001E25E0">
            <w:pPr>
              <w:pStyle w:val="TableParagraph"/>
              <w:ind w:left="264" w:right="259" w:hanging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Выставка. Творческая работа.</w:t>
            </w:r>
          </w:p>
        </w:tc>
      </w:tr>
      <w:tr w:rsidR="00F2546B">
        <w:trPr>
          <w:trHeight w:val="1104"/>
        </w:trPr>
        <w:tc>
          <w:tcPr>
            <w:tcW w:w="427" w:type="dxa"/>
          </w:tcPr>
          <w:p w:rsidR="00F2546B" w:rsidRDefault="001E25E0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1700" w:type="dxa"/>
          </w:tcPr>
          <w:p w:rsidR="00F2546B" w:rsidRDefault="001E25E0">
            <w:pPr>
              <w:pStyle w:val="TableParagraph"/>
              <w:ind w:left="311" w:firstLine="31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стране </w:t>
            </w:r>
            <w:r>
              <w:rPr>
                <w:spacing w:val="-2"/>
                <w:sz w:val="24"/>
              </w:rPr>
              <w:t>фантазии»</w:t>
            </w:r>
          </w:p>
        </w:tc>
        <w:tc>
          <w:tcPr>
            <w:tcW w:w="1702" w:type="dxa"/>
          </w:tcPr>
          <w:p w:rsidR="00F2546B" w:rsidRDefault="001E25E0">
            <w:pPr>
              <w:pStyle w:val="TableParagraph"/>
              <w:spacing w:line="268" w:lineRule="exact"/>
              <w:ind w:left="94" w:right="8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Беседа.</w:t>
            </w:r>
          </w:p>
          <w:p w:rsidR="00F2546B" w:rsidRDefault="001E25E0">
            <w:pPr>
              <w:pStyle w:val="TableParagraph"/>
              <w:ind w:left="122" w:right="116" w:firstLine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Презентация. Мастер-класс.</w:t>
            </w:r>
          </w:p>
        </w:tc>
        <w:tc>
          <w:tcPr>
            <w:tcW w:w="1844" w:type="dxa"/>
          </w:tcPr>
          <w:p w:rsidR="00F2546B" w:rsidRDefault="001E25E0">
            <w:pPr>
              <w:pStyle w:val="TableParagraph"/>
              <w:ind w:left="196" w:right="185" w:hanging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Словесные, практические, наглядные.</w:t>
            </w:r>
          </w:p>
        </w:tc>
        <w:tc>
          <w:tcPr>
            <w:tcW w:w="1986" w:type="dxa"/>
          </w:tcPr>
          <w:p w:rsidR="00F2546B" w:rsidRDefault="001E25E0">
            <w:pPr>
              <w:pStyle w:val="TableParagraph"/>
              <w:spacing w:line="268" w:lineRule="exact"/>
              <w:ind w:left="97" w:right="9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Видеоматериал</w:t>
            </w:r>
          </w:p>
          <w:p w:rsidR="00F2546B" w:rsidRDefault="001E25E0">
            <w:pPr>
              <w:pStyle w:val="TableParagraph"/>
              <w:ind w:left="98" w:right="98"/>
              <w:jc w:val="center"/>
              <w:rPr>
                <w:sz w:val="24"/>
              </w:rPr>
            </w:pPr>
            <w:r>
              <w:rPr>
                <w:sz w:val="24"/>
              </w:rPr>
              <w:t>«Вторая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жизнь </w:t>
            </w:r>
            <w:proofErr w:type="gramStart"/>
            <w:r>
              <w:rPr>
                <w:spacing w:val="-2"/>
                <w:sz w:val="24"/>
              </w:rPr>
              <w:t>ненужных</w:t>
            </w:r>
            <w:proofErr w:type="gramEnd"/>
          </w:p>
          <w:p w:rsidR="00F2546B" w:rsidRDefault="001E25E0">
            <w:pPr>
              <w:pStyle w:val="TableParagraph"/>
              <w:spacing w:line="264" w:lineRule="exact"/>
              <w:ind w:left="97" w:right="10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вещей».</w:t>
            </w:r>
          </w:p>
        </w:tc>
        <w:tc>
          <w:tcPr>
            <w:tcW w:w="1700" w:type="dxa"/>
          </w:tcPr>
          <w:p w:rsidR="00F2546B" w:rsidRDefault="001E25E0">
            <w:pPr>
              <w:pStyle w:val="TableParagraph"/>
              <w:ind w:left="110" w:right="10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работа.</w:t>
            </w:r>
          </w:p>
          <w:p w:rsidR="00F2546B" w:rsidRDefault="001E25E0">
            <w:pPr>
              <w:pStyle w:val="TableParagraph"/>
              <w:ind w:left="108" w:right="10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Выставка.</w:t>
            </w:r>
          </w:p>
        </w:tc>
      </w:tr>
      <w:tr w:rsidR="00F2546B">
        <w:trPr>
          <w:trHeight w:val="1658"/>
        </w:trPr>
        <w:tc>
          <w:tcPr>
            <w:tcW w:w="427" w:type="dxa"/>
          </w:tcPr>
          <w:p w:rsidR="00F2546B" w:rsidRDefault="001E25E0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1700" w:type="dxa"/>
          </w:tcPr>
          <w:p w:rsidR="00F2546B" w:rsidRDefault="001E25E0">
            <w:pPr>
              <w:pStyle w:val="TableParagraph"/>
              <w:ind w:left="271" w:hanging="68"/>
              <w:rPr>
                <w:sz w:val="24"/>
              </w:rPr>
            </w:pPr>
            <w:r>
              <w:rPr>
                <w:spacing w:val="-2"/>
                <w:sz w:val="24"/>
              </w:rPr>
              <w:t>«Волшебное зернышко»</w:t>
            </w:r>
          </w:p>
        </w:tc>
        <w:tc>
          <w:tcPr>
            <w:tcW w:w="1702" w:type="dxa"/>
          </w:tcPr>
          <w:p w:rsidR="00F2546B" w:rsidRDefault="001E25E0">
            <w:pPr>
              <w:pStyle w:val="TableParagraph"/>
              <w:spacing w:line="268" w:lineRule="exact"/>
              <w:ind w:left="94" w:right="8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Беседа.</w:t>
            </w:r>
          </w:p>
          <w:p w:rsidR="00F2546B" w:rsidRDefault="001E25E0">
            <w:pPr>
              <w:pStyle w:val="TableParagraph"/>
              <w:ind w:left="96" w:right="8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работа.</w:t>
            </w:r>
          </w:p>
        </w:tc>
        <w:tc>
          <w:tcPr>
            <w:tcW w:w="1844" w:type="dxa"/>
          </w:tcPr>
          <w:p w:rsidR="00F2546B" w:rsidRDefault="001E25E0">
            <w:pPr>
              <w:pStyle w:val="TableParagraph"/>
              <w:ind w:left="196" w:right="185" w:hanging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Словесные, практические, наглядные.</w:t>
            </w:r>
          </w:p>
        </w:tc>
        <w:tc>
          <w:tcPr>
            <w:tcW w:w="1986" w:type="dxa"/>
          </w:tcPr>
          <w:p w:rsidR="00F2546B" w:rsidRDefault="001E25E0">
            <w:pPr>
              <w:pStyle w:val="TableParagraph"/>
              <w:ind w:left="121" w:right="120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Раздаточный материал, технологические </w:t>
            </w:r>
            <w:r>
              <w:rPr>
                <w:sz w:val="24"/>
              </w:rPr>
              <w:t xml:space="preserve">карты, карта по </w:t>
            </w:r>
            <w:r>
              <w:rPr>
                <w:spacing w:val="-2"/>
                <w:sz w:val="24"/>
              </w:rPr>
              <w:t>технике</w:t>
            </w:r>
          </w:p>
          <w:p w:rsidR="00F2546B" w:rsidRDefault="001E25E0">
            <w:pPr>
              <w:pStyle w:val="TableParagraph"/>
              <w:spacing w:line="266" w:lineRule="exact"/>
              <w:ind w:left="101" w:right="9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безопасности.</w:t>
            </w:r>
          </w:p>
        </w:tc>
        <w:tc>
          <w:tcPr>
            <w:tcW w:w="1700" w:type="dxa"/>
          </w:tcPr>
          <w:p w:rsidR="00F2546B" w:rsidRDefault="001E25E0">
            <w:pPr>
              <w:pStyle w:val="TableParagraph"/>
              <w:ind w:left="110" w:right="10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работа.</w:t>
            </w:r>
          </w:p>
          <w:p w:rsidR="00F2546B" w:rsidRDefault="001E25E0">
            <w:pPr>
              <w:pStyle w:val="TableParagraph"/>
              <w:ind w:left="108" w:right="10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Выставка.</w:t>
            </w:r>
          </w:p>
        </w:tc>
      </w:tr>
    </w:tbl>
    <w:p w:rsidR="00F2546B" w:rsidRDefault="00F2546B">
      <w:pPr>
        <w:pStyle w:val="a3"/>
        <w:ind w:left="0"/>
        <w:rPr>
          <w:b/>
        </w:rPr>
      </w:pPr>
    </w:p>
    <w:p w:rsidR="00F2546B" w:rsidRDefault="001E25E0">
      <w:pPr>
        <w:pStyle w:val="1"/>
      </w:pPr>
      <w:r>
        <w:t>УЧЕБНО</w:t>
      </w:r>
      <w:r>
        <w:rPr>
          <w:spacing w:val="-5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ТЕМАТИЧЕСКИЙ</w:t>
      </w:r>
      <w:r>
        <w:rPr>
          <w:spacing w:val="79"/>
          <w:w w:val="150"/>
        </w:rPr>
        <w:t xml:space="preserve"> </w:t>
      </w:r>
      <w:r>
        <w:rPr>
          <w:spacing w:val="-4"/>
        </w:rPr>
        <w:t>ПЛАН</w:t>
      </w:r>
    </w:p>
    <w:p w:rsidR="00F2546B" w:rsidRDefault="001E25E0">
      <w:pPr>
        <w:spacing w:before="2"/>
        <w:ind w:left="2051" w:right="2053"/>
        <w:jc w:val="center"/>
        <w:rPr>
          <w:b/>
          <w:sz w:val="26"/>
        </w:rPr>
      </w:pPr>
      <w:r>
        <w:rPr>
          <w:b/>
          <w:sz w:val="26"/>
        </w:rPr>
        <w:t>курса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внеурочной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деятельности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«В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мире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поделок» 3 класс (второй год обучения)</w:t>
      </w: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5"/>
        <w:gridCol w:w="3934"/>
        <w:gridCol w:w="941"/>
        <w:gridCol w:w="1082"/>
        <w:gridCol w:w="1308"/>
        <w:gridCol w:w="1651"/>
      </w:tblGrid>
      <w:tr w:rsidR="00F2546B">
        <w:trPr>
          <w:trHeight w:val="275"/>
        </w:trPr>
        <w:tc>
          <w:tcPr>
            <w:tcW w:w="655" w:type="dxa"/>
          </w:tcPr>
          <w:p w:rsidR="00F2546B" w:rsidRDefault="001E25E0">
            <w:pPr>
              <w:pStyle w:val="TableParagraph"/>
              <w:spacing w:line="256" w:lineRule="exact"/>
              <w:ind w:left="20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3934" w:type="dxa"/>
          </w:tcPr>
          <w:p w:rsidR="00F2546B" w:rsidRDefault="001E25E0">
            <w:pPr>
              <w:pStyle w:val="TableParagraph"/>
              <w:spacing w:line="256" w:lineRule="exact"/>
              <w:ind w:left="62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941" w:type="dxa"/>
          </w:tcPr>
          <w:p w:rsidR="00F2546B" w:rsidRDefault="001E25E0">
            <w:pPr>
              <w:pStyle w:val="TableParagraph"/>
              <w:spacing w:line="256" w:lineRule="exact"/>
              <w:ind w:left="1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082" w:type="dxa"/>
          </w:tcPr>
          <w:p w:rsidR="00F2546B" w:rsidRDefault="001E25E0">
            <w:pPr>
              <w:pStyle w:val="TableParagraph"/>
              <w:spacing w:line="256" w:lineRule="exact"/>
              <w:ind w:left="14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Теория</w:t>
            </w:r>
          </w:p>
        </w:tc>
        <w:tc>
          <w:tcPr>
            <w:tcW w:w="1308" w:type="dxa"/>
          </w:tcPr>
          <w:p w:rsidR="00F2546B" w:rsidRDefault="001E25E0">
            <w:pPr>
              <w:pStyle w:val="TableParagraph"/>
              <w:spacing w:line="256" w:lineRule="exact"/>
              <w:ind w:left="10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Практика</w:t>
            </w:r>
          </w:p>
        </w:tc>
        <w:tc>
          <w:tcPr>
            <w:tcW w:w="1651" w:type="dxa"/>
          </w:tcPr>
          <w:p w:rsidR="00F2546B" w:rsidRDefault="001E25E0">
            <w:pPr>
              <w:pStyle w:val="TableParagraph"/>
              <w:spacing w:line="256" w:lineRule="exact"/>
              <w:ind w:left="42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Формы</w:t>
            </w:r>
          </w:p>
        </w:tc>
      </w:tr>
    </w:tbl>
    <w:p w:rsidR="00F2546B" w:rsidRDefault="00F2546B">
      <w:pPr>
        <w:spacing w:line="256" w:lineRule="exact"/>
        <w:rPr>
          <w:sz w:val="24"/>
        </w:rPr>
        <w:sectPr w:rsidR="00F2546B">
          <w:pgSz w:w="11910" w:h="16840"/>
          <w:pgMar w:top="1040" w:right="340" w:bottom="1200" w:left="1480" w:header="0" w:footer="982" w:gutter="0"/>
          <w:cols w:space="720"/>
        </w:sect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5"/>
        <w:gridCol w:w="3934"/>
        <w:gridCol w:w="941"/>
        <w:gridCol w:w="1082"/>
        <w:gridCol w:w="1308"/>
        <w:gridCol w:w="1651"/>
      </w:tblGrid>
      <w:tr w:rsidR="00F2546B">
        <w:trPr>
          <w:trHeight w:val="554"/>
        </w:trPr>
        <w:tc>
          <w:tcPr>
            <w:tcW w:w="655" w:type="dxa"/>
          </w:tcPr>
          <w:p w:rsidR="00F2546B" w:rsidRDefault="001E25E0">
            <w:pPr>
              <w:pStyle w:val="TableParagraph"/>
              <w:spacing w:line="275" w:lineRule="exact"/>
              <w:ind w:left="155"/>
              <w:rPr>
                <w:b/>
                <w:sz w:val="24"/>
              </w:rPr>
            </w:pPr>
            <w:proofErr w:type="gramStart"/>
            <w:r>
              <w:rPr>
                <w:b/>
                <w:spacing w:val="-5"/>
                <w:sz w:val="24"/>
              </w:rPr>
              <w:lastRenderedPageBreak/>
              <w:t>п</w:t>
            </w:r>
            <w:proofErr w:type="gramEnd"/>
            <w:r>
              <w:rPr>
                <w:b/>
                <w:spacing w:val="-5"/>
                <w:sz w:val="24"/>
              </w:rPr>
              <w:t>/п</w:t>
            </w:r>
          </w:p>
        </w:tc>
        <w:tc>
          <w:tcPr>
            <w:tcW w:w="3934" w:type="dxa"/>
          </w:tcPr>
          <w:p w:rsidR="00F2546B" w:rsidRDefault="00F2546B">
            <w:pPr>
              <w:pStyle w:val="TableParagraph"/>
              <w:rPr>
                <w:sz w:val="24"/>
              </w:rPr>
            </w:pPr>
          </w:p>
        </w:tc>
        <w:tc>
          <w:tcPr>
            <w:tcW w:w="941" w:type="dxa"/>
          </w:tcPr>
          <w:p w:rsidR="00F2546B" w:rsidRDefault="001E25E0">
            <w:pPr>
              <w:pStyle w:val="TableParagraph"/>
              <w:spacing w:line="276" w:lineRule="exact"/>
              <w:ind w:left="163" w:right="93" w:hanging="5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кол-во часов</w:t>
            </w:r>
          </w:p>
        </w:tc>
        <w:tc>
          <w:tcPr>
            <w:tcW w:w="1082" w:type="dxa"/>
          </w:tcPr>
          <w:p w:rsidR="00F2546B" w:rsidRDefault="001E25E0">
            <w:pPr>
              <w:pStyle w:val="TableParagraph"/>
              <w:spacing w:line="276" w:lineRule="exact"/>
              <w:ind w:left="233" w:right="164" w:hanging="5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кол-во часов</w:t>
            </w:r>
          </w:p>
        </w:tc>
        <w:tc>
          <w:tcPr>
            <w:tcW w:w="1308" w:type="dxa"/>
          </w:tcPr>
          <w:p w:rsidR="00F2546B" w:rsidRDefault="001E25E0">
            <w:pPr>
              <w:pStyle w:val="TableParagraph"/>
              <w:spacing w:line="276" w:lineRule="exact"/>
              <w:ind w:left="346" w:right="277" w:hanging="5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кол-во часов</w:t>
            </w:r>
          </w:p>
        </w:tc>
        <w:tc>
          <w:tcPr>
            <w:tcW w:w="1651" w:type="dxa"/>
          </w:tcPr>
          <w:p w:rsidR="00F2546B" w:rsidRDefault="001E25E0">
            <w:pPr>
              <w:pStyle w:val="TableParagraph"/>
              <w:spacing w:line="275" w:lineRule="exact"/>
              <w:ind w:left="3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контроля</w:t>
            </w:r>
          </w:p>
        </w:tc>
      </w:tr>
      <w:tr w:rsidR="00F2546B">
        <w:trPr>
          <w:trHeight w:val="827"/>
        </w:trPr>
        <w:tc>
          <w:tcPr>
            <w:tcW w:w="655" w:type="dxa"/>
          </w:tcPr>
          <w:p w:rsidR="00F2546B" w:rsidRDefault="001E25E0">
            <w:pPr>
              <w:pStyle w:val="TableParagraph"/>
              <w:spacing w:before="267"/>
              <w:ind w:left="165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934" w:type="dxa"/>
          </w:tcPr>
          <w:p w:rsidR="00F2546B" w:rsidRDefault="001E25E0">
            <w:pPr>
              <w:pStyle w:val="TableParagraph"/>
              <w:spacing w:before="128"/>
              <w:ind w:left="107" w:right="448"/>
              <w:rPr>
                <w:sz w:val="24"/>
              </w:rPr>
            </w:pPr>
            <w:r>
              <w:rPr>
                <w:sz w:val="24"/>
              </w:rPr>
              <w:t>Вводное занятие. Знакомство с программой.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Материаловедение.</w:t>
            </w:r>
          </w:p>
        </w:tc>
        <w:tc>
          <w:tcPr>
            <w:tcW w:w="941" w:type="dxa"/>
          </w:tcPr>
          <w:p w:rsidR="00F2546B" w:rsidRDefault="001E25E0">
            <w:pPr>
              <w:pStyle w:val="TableParagraph"/>
              <w:spacing w:before="267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082" w:type="dxa"/>
          </w:tcPr>
          <w:p w:rsidR="00F2546B" w:rsidRDefault="001E25E0">
            <w:pPr>
              <w:pStyle w:val="TableParagraph"/>
              <w:spacing w:before="267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08" w:type="dxa"/>
          </w:tcPr>
          <w:p w:rsidR="00F2546B" w:rsidRDefault="001E25E0">
            <w:pPr>
              <w:pStyle w:val="TableParagraph"/>
              <w:spacing w:before="267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51" w:type="dxa"/>
          </w:tcPr>
          <w:p w:rsidR="00F2546B" w:rsidRDefault="001E25E0">
            <w:pPr>
              <w:pStyle w:val="TableParagraph"/>
              <w:spacing w:line="268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</w:p>
          <w:p w:rsidR="00F2546B" w:rsidRDefault="001E25E0">
            <w:pPr>
              <w:pStyle w:val="TableParagraph"/>
              <w:spacing w:line="270" w:lineRule="atLeast"/>
              <w:ind w:left="14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выполненных работ.</w:t>
            </w:r>
          </w:p>
        </w:tc>
      </w:tr>
      <w:tr w:rsidR="00F2546B">
        <w:trPr>
          <w:trHeight w:val="1379"/>
        </w:trPr>
        <w:tc>
          <w:tcPr>
            <w:tcW w:w="655" w:type="dxa"/>
          </w:tcPr>
          <w:p w:rsidR="00F2546B" w:rsidRDefault="00F2546B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F2546B" w:rsidRDefault="001E25E0">
            <w:pPr>
              <w:pStyle w:val="TableParagraph"/>
              <w:ind w:left="165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934" w:type="dxa"/>
          </w:tcPr>
          <w:p w:rsidR="00F2546B" w:rsidRDefault="001E25E0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«Мастерская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природы»</w:t>
            </w:r>
          </w:p>
          <w:p w:rsidR="00F2546B" w:rsidRDefault="001E25E0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(поделки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2"/>
                <w:sz w:val="24"/>
              </w:rPr>
              <w:t xml:space="preserve"> материала)</w:t>
            </w:r>
          </w:p>
          <w:p w:rsidR="00F2546B" w:rsidRDefault="001E25E0">
            <w:pPr>
              <w:pStyle w:val="TableParagraph"/>
              <w:numPr>
                <w:ilvl w:val="0"/>
                <w:numId w:val="10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pacing w:val="-2"/>
                <w:sz w:val="24"/>
              </w:rPr>
              <w:t>аппликация</w:t>
            </w:r>
          </w:p>
          <w:p w:rsidR="00F2546B" w:rsidRDefault="001E25E0">
            <w:pPr>
              <w:pStyle w:val="TableParagraph"/>
              <w:numPr>
                <w:ilvl w:val="0"/>
                <w:numId w:val="10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pacing w:val="-4"/>
                <w:sz w:val="24"/>
              </w:rPr>
              <w:t>панно</w:t>
            </w:r>
          </w:p>
          <w:p w:rsidR="00F2546B" w:rsidRDefault="001E25E0">
            <w:pPr>
              <w:pStyle w:val="TableParagraph"/>
              <w:numPr>
                <w:ilvl w:val="0"/>
                <w:numId w:val="10"/>
              </w:numPr>
              <w:tabs>
                <w:tab w:val="left" w:pos="245"/>
              </w:tabs>
              <w:spacing w:line="264" w:lineRule="exact"/>
              <w:ind w:left="245" w:hanging="138"/>
              <w:rPr>
                <w:sz w:val="24"/>
              </w:rPr>
            </w:pPr>
            <w:r>
              <w:rPr>
                <w:sz w:val="24"/>
              </w:rPr>
              <w:t>объемные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поделки</w:t>
            </w:r>
          </w:p>
        </w:tc>
        <w:tc>
          <w:tcPr>
            <w:tcW w:w="941" w:type="dxa"/>
          </w:tcPr>
          <w:p w:rsidR="00F2546B" w:rsidRDefault="00F2546B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F2546B" w:rsidRDefault="001E25E0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082" w:type="dxa"/>
          </w:tcPr>
          <w:p w:rsidR="00F2546B" w:rsidRDefault="00F2546B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F2546B" w:rsidRDefault="001E25E0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08" w:type="dxa"/>
          </w:tcPr>
          <w:p w:rsidR="00F2546B" w:rsidRDefault="00F2546B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F2546B" w:rsidRDefault="001E25E0">
            <w:pPr>
              <w:pStyle w:val="TableParagraph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651" w:type="dxa"/>
          </w:tcPr>
          <w:p w:rsidR="00F2546B" w:rsidRDefault="001E25E0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работа.</w:t>
            </w:r>
          </w:p>
          <w:p w:rsidR="00F2546B" w:rsidRDefault="001E25E0">
            <w:pPr>
              <w:pStyle w:val="TableParagraph"/>
              <w:ind w:left="14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Выставка.</w:t>
            </w:r>
          </w:p>
        </w:tc>
      </w:tr>
      <w:tr w:rsidR="00F2546B">
        <w:trPr>
          <w:trHeight w:val="1932"/>
        </w:trPr>
        <w:tc>
          <w:tcPr>
            <w:tcW w:w="655" w:type="dxa"/>
          </w:tcPr>
          <w:p w:rsidR="00F2546B" w:rsidRDefault="00F2546B">
            <w:pPr>
              <w:pStyle w:val="TableParagraph"/>
              <w:rPr>
                <w:b/>
                <w:sz w:val="24"/>
              </w:rPr>
            </w:pPr>
          </w:p>
          <w:p w:rsidR="00F2546B" w:rsidRDefault="00F2546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F2546B" w:rsidRDefault="001E25E0">
            <w:pPr>
              <w:pStyle w:val="TableParagraph"/>
              <w:ind w:left="165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934" w:type="dxa"/>
          </w:tcPr>
          <w:p w:rsidR="00F2546B" w:rsidRDefault="001E25E0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«Чудесная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бумага»</w:t>
            </w:r>
          </w:p>
          <w:p w:rsidR="00F2546B" w:rsidRDefault="001E25E0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(поделки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картона)</w:t>
            </w:r>
          </w:p>
          <w:p w:rsidR="00F2546B" w:rsidRDefault="001E25E0">
            <w:pPr>
              <w:pStyle w:val="TableParagraph"/>
              <w:numPr>
                <w:ilvl w:val="0"/>
                <w:numId w:val="11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аппликации</w:t>
            </w:r>
          </w:p>
          <w:p w:rsidR="00F2546B" w:rsidRDefault="001E25E0">
            <w:pPr>
              <w:pStyle w:val="TableParagraph"/>
              <w:numPr>
                <w:ilvl w:val="0"/>
                <w:numId w:val="11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pacing w:val="-2"/>
                <w:sz w:val="24"/>
              </w:rPr>
              <w:t>оригами</w:t>
            </w:r>
          </w:p>
          <w:p w:rsidR="00F2546B" w:rsidRDefault="001E25E0">
            <w:pPr>
              <w:pStyle w:val="TableParagraph"/>
              <w:numPr>
                <w:ilvl w:val="0"/>
                <w:numId w:val="11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бумажные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комочки</w:t>
            </w:r>
          </w:p>
          <w:p w:rsidR="00F2546B" w:rsidRDefault="001E25E0">
            <w:pPr>
              <w:pStyle w:val="TableParagraph"/>
              <w:numPr>
                <w:ilvl w:val="0"/>
                <w:numId w:val="11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pacing w:val="-2"/>
                <w:sz w:val="24"/>
              </w:rPr>
              <w:t>торцевание</w:t>
            </w:r>
          </w:p>
          <w:p w:rsidR="00F2546B" w:rsidRDefault="001E25E0">
            <w:pPr>
              <w:pStyle w:val="TableParagraph"/>
              <w:numPr>
                <w:ilvl w:val="0"/>
                <w:numId w:val="11"/>
              </w:numPr>
              <w:tabs>
                <w:tab w:val="left" w:pos="245"/>
              </w:tabs>
              <w:spacing w:line="264" w:lineRule="exact"/>
              <w:ind w:left="245" w:hanging="138"/>
              <w:rPr>
                <w:sz w:val="24"/>
              </w:rPr>
            </w:pPr>
            <w:r>
              <w:rPr>
                <w:sz w:val="24"/>
              </w:rPr>
              <w:t>чудесные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тарелочки</w:t>
            </w:r>
          </w:p>
        </w:tc>
        <w:tc>
          <w:tcPr>
            <w:tcW w:w="941" w:type="dxa"/>
          </w:tcPr>
          <w:p w:rsidR="00F2546B" w:rsidRDefault="00F2546B">
            <w:pPr>
              <w:pStyle w:val="TableParagraph"/>
              <w:rPr>
                <w:b/>
                <w:sz w:val="24"/>
              </w:rPr>
            </w:pPr>
          </w:p>
          <w:p w:rsidR="00F2546B" w:rsidRDefault="00F2546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F2546B" w:rsidRDefault="001E25E0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1082" w:type="dxa"/>
          </w:tcPr>
          <w:p w:rsidR="00F2546B" w:rsidRDefault="00F2546B">
            <w:pPr>
              <w:pStyle w:val="TableParagraph"/>
              <w:rPr>
                <w:b/>
                <w:sz w:val="24"/>
              </w:rPr>
            </w:pPr>
          </w:p>
          <w:p w:rsidR="00F2546B" w:rsidRDefault="00F2546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F2546B" w:rsidRDefault="001E25E0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308" w:type="dxa"/>
          </w:tcPr>
          <w:p w:rsidR="00F2546B" w:rsidRDefault="00F2546B">
            <w:pPr>
              <w:pStyle w:val="TableParagraph"/>
              <w:rPr>
                <w:b/>
                <w:sz w:val="24"/>
              </w:rPr>
            </w:pPr>
          </w:p>
          <w:p w:rsidR="00F2546B" w:rsidRDefault="00F2546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F2546B" w:rsidRDefault="001E25E0">
            <w:pPr>
              <w:pStyle w:val="TableParagraph"/>
              <w:ind w:left="10" w:righ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1651" w:type="dxa"/>
          </w:tcPr>
          <w:p w:rsidR="00F2546B" w:rsidRDefault="001E25E0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Коллективная работа.</w:t>
            </w:r>
          </w:p>
          <w:p w:rsidR="00F2546B" w:rsidRDefault="001E25E0">
            <w:pPr>
              <w:pStyle w:val="TableParagraph"/>
              <w:ind w:left="14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Выставка.</w:t>
            </w:r>
          </w:p>
        </w:tc>
      </w:tr>
      <w:tr w:rsidR="00F2546B">
        <w:trPr>
          <w:trHeight w:val="1655"/>
        </w:trPr>
        <w:tc>
          <w:tcPr>
            <w:tcW w:w="655" w:type="dxa"/>
          </w:tcPr>
          <w:p w:rsidR="00F2546B" w:rsidRDefault="00F2546B">
            <w:pPr>
              <w:pStyle w:val="TableParagraph"/>
              <w:rPr>
                <w:b/>
                <w:sz w:val="24"/>
              </w:rPr>
            </w:pPr>
          </w:p>
          <w:p w:rsidR="00F2546B" w:rsidRDefault="00F2546B">
            <w:pPr>
              <w:pStyle w:val="TableParagraph"/>
              <w:spacing w:before="130"/>
              <w:rPr>
                <w:b/>
                <w:sz w:val="24"/>
              </w:rPr>
            </w:pPr>
          </w:p>
          <w:p w:rsidR="00F2546B" w:rsidRDefault="001E25E0">
            <w:pPr>
              <w:pStyle w:val="TableParagraph"/>
              <w:spacing w:before="1"/>
              <w:ind w:left="165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934" w:type="dxa"/>
          </w:tcPr>
          <w:p w:rsidR="00F2546B" w:rsidRDefault="001E25E0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«Загадочная </w:t>
            </w:r>
            <w:r>
              <w:rPr>
                <w:b/>
                <w:spacing w:val="-2"/>
                <w:sz w:val="24"/>
              </w:rPr>
              <w:t>ниточка»</w:t>
            </w:r>
          </w:p>
          <w:p w:rsidR="00F2546B" w:rsidRDefault="001E25E0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(работа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тканью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нитками)</w:t>
            </w:r>
          </w:p>
          <w:p w:rsidR="00F2546B" w:rsidRDefault="001E25E0">
            <w:pPr>
              <w:pStyle w:val="TableParagraph"/>
              <w:numPr>
                <w:ilvl w:val="0"/>
                <w:numId w:val="12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ниток</w:t>
            </w:r>
          </w:p>
          <w:p w:rsidR="00F2546B" w:rsidRDefault="001E25E0">
            <w:pPr>
              <w:pStyle w:val="TableParagraph"/>
              <w:numPr>
                <w:ilvl w:val="0"/>
                <w:numId w:val="12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аппликация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нитяной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крошки</w:t>
            </w:r>
          </w:p>
          <w:p w:rsidR="00F2546B" w:rsidRDefault="001E25E0">
            <w:pPr>
              <w:pStyle w:val="TableParagraph"/>
              <w:numPr>
                <w:ilvl w:val="0"/>
                <w:numId w:val="12"/>
              </w:numPr>
              <w:tabs>
                <w:tab w:val="left" w:pos="245"/>
              </w:tabs>
              <w:spacing w:line="270" w:lineRule="atLeast"/>
              <w:ind w:right="343" w:firstLine="0"/>
              <w:rPr>
                <w:sz w:val="24"/>
              </w:rPr>
            </w:pPr>
            <w:r>
              <w:rPr>
                <w:sz w:val="24"/>
              </w:rPr>
              <w:t>поделки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вискозных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салфеток, </w:t>
            </w:r>
            <w:r>
              <w:rPr>
                <w:spacing w:val="-2"/>
                <w:sz w:val="24"/>
              </w:rPr>
              <w:t>фетра</w:t>
            </w:r>
          </w:p>
        </w:tc>
        <w:tc>
          <w:tcPr>
            <w:tcW w:w="941" w:type="dxa"/>
          </w:tcPr>
          <w:p w:rsidR="00F2546B" w:rsidRDefault="00F2546B">
            <w:pPr>
              <w:pStyle w:val="TableParagraph"/>
              <w:rPr>
                <w:b/>
                <w:sz w:val="24"/>
              </w:rPr>
            </w:pPr>
          </w:p>
          <w:p w:rsidR="00F2546B" w:rsidRDefault="00F2546B">
            <w:pPr>
              <w:pStyle w:val="TableParagraph"/>
              <w:spacing w:before="130"/>
              <w:rPr>
                <w:b/>
                <w:sz w:val="24"/>
              </w:rPr>
            </w:pPr>
          </w:p>
          <w:p w:rsidR="00F2546B" w:rsidRDefault="001E25E0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082" w:type="dxa"/>
          </w:tcPr>
          <w:p w:rsidR="00F2546B" w:rsidRDefault="00F2546B">
            <w:pPr>
              <w:pStyle w:val="TableParagraph"/>
              <w:rPr>
                <w:b/>
                <w:sz w:val="24"/>
              </w:rPr>
            </w:pPr>
          </w:p>
          <w:p w:rsidR="00F2546B" w:rsidRDefault="00F2546B">
            <w:pPr>
              <w:pStyle w:val="TableParagraph"/>
              <w:spacing w:before="130"/>
              <w:rPr>
                <w:b/>
                <w:sz w:val="24"/>
              </w:rPr>
            </w:pPr>
          </w:p>
          <w:p w:rsidR="00F2546B" w:rsidRDefault="001E25E0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08" w:type="dxa"/>
          </w:tcPr>
          <w:p w:rsidR="00F2546B" w:rsidRDefault="00F2546B">
            <w:pPr>
              <w:pStyle w:val="TableParagraph"/>
              <w:rPr>
                <w:b/>
                <w:sz w:val="24"/>
              </w:rPr>
            </w:pPr>
          </w:p>
          <w:p w:rsidR="00F2546B" w:rsidRDefault="00F2546B">
            <w:pPr>
              <w:pStyle w:val="TableParagraph"/>
              <w:spacing w:before="130"/>
              <w:rPr>
                <w:b/>
                <w:sz w:val="24"/>
              </w:rPr>
            </w:pPr>
          </w:p>
          <w:p w:rsidR="00F2546B" w:rsidRDefault="001E25E0">
            <w:pPr>
              <w:pStyle w:val="TableParagraph"/>
              <w:spacing w:before="1"/>
              <w:ind w:left="10" w:righ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1651" w:type="dxa"/>
          </w:tcPr>
          <w:p w:rsidR="00F2546B" w:rsidRDefault="001E25E0">
            <w:pPr>
              <w:pStyle w:val="TableParagraph"/>
              <w:ind w:left="14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Выставка. Творческая работа.</w:t>
            </w:r>
          </w:p>
        </w:tc>
      </w:tr>
      <w:tr w:rsidR="00F2546B">
        <w:trPr>
          <w:trHeight w:val="1380"/>
        </w:trPr>
        <w:tc>
          <w:tcPr>
            <w:tcW w:w="655" w:type="dxa"/>
          </w:tcPr>
          <w:p w:rsidR="00F2546B" w:rsidRDefault="00F2546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F2546B" w:rsidRDefault="001E25E0">
            <w:pPr>
              <w:pStyle w:val="TableParagraph"/>
              <w:ind w:left="165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934" w:type="dxa"/>
          </w:tcPr>
          <w:p w:rsidR="00F2546B" w:rsidRDefault="001E25E0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стране</w:t>
            </w:r>
            <w:r>
              <w:rPr>
                <w:b/>
                <w:spacing w:val="-2"/>
                <w:sz w:val="24"/>
              </w:rPr>
              <w:t xml:space="preserve"> фантазии»</w:t>
            </w:r>
          </w:p>
          <w:p w:rsidR="00F2546B" w:rsidRDefault="001E25E0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(поделки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бросового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материала)</w:t>
            </w:r>
          </w:p>
          <w:p w:rsidR="00F2546B" w:rsidRDefault="001E25E0">
            <w:pPr>
              <w:pStyle w:val="TableParagraph"/>
              <w:numPr>
                <w:ilvl w:val="0"/>
                <w:numId w:val="13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pacing w:val="-4"/>
                <w:sz w:val="24"/>
              </w:rPr>
              <w:t>панно</w:t>
            </w:r>
          </w:p>
          <w:p w:rsidR="00F2546B" w:rsidRDefault="001E25E0">
            <w:pPr>
              <w:pStyle w:val="TableParagraph"/>
              <w:numPr>
                <w:ilvl w:val="0"/>
                <w:numId w:val="13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pacing w:val="-2"/>
                <w:sz w:val="24"/>
              </w:rPr>
              <w:t>сувениры</w:t>
            </w:r>
          </w:p>
          <w:p w:rsidR="00F2546B" w:rsidRDefault="001E25E0">
            <w:pPr>
              <w:pStyle w:val="TableParagraph"/>
              <w:numPr>
                <w:ilvl w:val="0"/>
                <w:numId w:val="13"/>
              </w:numPr>
              <w:tabs>
                <w:tab w:val="left" w:pos="245"/>
              </w:tabs>
              <w:spacing w:line="264" w:lineRule="exact"/>
              <w:ind w:left="245" w:hanging="138"/>
              <w:rPr>
                <w:sz w:val="24"/>
              </w:rPr>
            </w:pPr>
            <w:r>
              <w:rPr>
                <w:spacing w:val="-2"/>
                <w:sz w:val="24"/>
              </w:rPr>
              <w:t>композиции</w:t>
            </w:r>
          </w:p>
        </w:tc>
        <w:tc>
          <w:tcPr>
            <w:tcW w:w="941" w:type="dxa"/>
          </w:tcPr>
          <w:p w:rsidR="00F2546B" w:rsidRDefault="00F2546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F2546B" w:rsidRDefault="001E25E0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082" w:type="dxa"/>
          </w:tcPr>
          <w:p w:rsidR="00F2546B" w:rsidRDefault="00F2546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F2546B" w:rsidRDefault="001E25E0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08" w:type="dxa"/>
          </w:tcPr>
          <w:p w:rsidR="00F2546B" w:rsidRDefault="00F2546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F2546B" w:rsidRDefault="001E25E0">
            <w:pPr>
              <w:pStyle w:val="TableParagraph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651" w:type="dxa"/>
          </w:tcPr>
          <w:p w:rsidR="00F2546B" w:rsidRDefault="001E25E0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работа.</w:t>
            </w:r>
          </w:p>
          <w:p w:rsidR="00F2546B" w:rsidRDefault="001E25E0">
            <w:pPr>
              <w:pStyle w:val="TableParagraph"/>
              <w:ind w:left="14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Выставка.</w:t>
            </w:r>
          </w:p>
        </w:tc>
      </w:tr>
      <w:tr w:rsidR="00F2546B">
        <w:trPr>
          <w:trHeight w:val="1379"/>
        </w:trPr>
        <w:tc>
          <w:tcPr>
            <w:tcW w:w="655" w:type="dxa"/>
          </w:tcPr>
          <w:p w:rsidR="00F2546B" w:rsidRDefault="00F2546B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F2546B" w:rsidRDefault="001E25E0">
            <w:pPr>
              <w:pStyle w:val="TableParagraph"/>
              <w:ind w:left="165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934" w:type="dxa"/>
          </w:tcPr>
          <w:p w:rsidR="00F2546B" w:rsidRDefault="001E25E0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«Волшебное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зёрнышко»</w:t>
            </w:r>
          </w:p>
          <w:p w:rsidR="00F2546B" w:rsidRDefault="001E25E0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(работа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крупой и </w:t>
            </w:r>
            <w:r>
              <w:rPr>
                <w:spacing w:val="-2"/>
                <w:sz w:val="24"/>
              </w:rPr>
              <w:t>макаронами)</w:t>
            </w:r>
          </w:p>
          <w:p w:rsidR="00F2546B" w:rsidRDefault="001E25E0">
            <w:pPr>
              <w:pStyle w:val="TableParagraph"/>
              <w:numPr>
                <w:ilvl w:val="0"/>
                <w:numId w:val="14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pacing w:val="-2"/>
                <w:sz w:val="24"/>
              </w:rPr>
              <w:t>аппликация</w:t>
            </w:r>
          </w:p>
          <w:p w:rsidR="00F2546B" w:rsidRDefault="001E25E0">
            <w:pPr>
              <w:pStyle w:val="TableParagraph"/>
              <w:numPr>
                <w:ilvl w:val="0"/>
                <w:numId w:val="14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pacing w:val="-2"/>
                <w:sz w:val="24"/>
              </w:rPr>
              <w:t>декорирование</w:t>
            </w:r>
          </w:p>
          <w:p w:rsidR="00F2546B" w:rsidRDefault="001E25E0">
            <w:pPr>
              <w:pStyle w:val="TableParagraph"/>
              <w:numPr>
                <w:ilvl w:val="0"/>
                <w:numId w:val="14"/>
              </w:numPr>
              <w:tabs>
                <w:tab w:val="left" w:pos="245"/>
              </w:tabs>
              <w:spacing w:line="264" w:lineRule="exact"/>
              <w:ind w:left="245" w:hanging="138"/>
              <w:rPr>
                <w:sz w:val="24"/>
              </w:rPr>
            </w:pPr>
            <w:r>
              <w:rPr>
                <w:spacing w:val="-2"/>
                <w:sz w:val="24"/>
              </w:rPr>
              <w:t>композиции</w:t>
            </w:r>
          </w:p>
        </w:tc>
        <w:tc>
          <w:tcPr>
            <w:tcW w:w="941" w:type="dxa"/>
          </w:tcPr>
          <w:p w:rsidR="00F2546B" w:rsidRDefault="00F2546B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F2546B" w:rsidRDefault="001E25E0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082" w:type="dxa"/>
          </w:tcPr>
          <w:p w:rsidR="00F2546B" w:rsidRDefault="00F2546B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F2546B" w:rsidRDefault="001E25E0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08" w:type="dxa"/>
          </w:tcPr>
          <w:p w:rsidR="00F2546B" w:rsidRDefault="00F2546B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F2546B" w:rsidRDefault="001E25E0">
            <w:pPr>
              <w:pStyle w:val="TableParagraph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651" w:type="dxa"/>
          </w:tcPr>
          <w:p w:rsidR="00F2546B" w:rsidRDefault="001E25E0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работа.</w:t>
            </w:r>
          </w:p>
          <w:p w:rsidR="00F2546B" w:rsidRDefault="001E25E0">
            <w:pPr>
              <w:pStyle w:val="TableParagraph"/>
              <w:ind w:left="14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Выставка.</w:t>
            </w:r>
          </w:p>
        </w:tc>
      </w:tr>
      <w:tr w:rsidR="00F2546B">
        <w:trPr>
          <w:trHeight w:val="278"/>
        </w:trPr>
        <w:tc>
          <w:tcPr>
            <w:tcW w:w="655" w:type="dxa"/>
          </w:tcPr>
          <w:p w:rsidR="00F2546B" w:rsidRDefault="00F2546B">
            <w:pPr>
              <w:pStyle w:val="TableParagraph"/>
              <w:rPr>
                <w:sz w:val="20"/>
              </w:rPr>
            </w:pPr>
          </w:p>
        </w:tc>
        <w:tc>
          <w:tcPr>
            <w:tcW w:w="3934" w:type="dxa"/>
          </w:tcPr>
          <w:p w:rsidR="00F2546B" w:rsidRDefault="001E25E0">
            <w:pPr>
              <w:pStyle w:val="TableParagraph"/>
              <w:spacing w:line="258" w:lineRule="exact"/>
              <w:ind w:left="2458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 </w:t>
            </w:r>
            <w:r>
              <w:rPr>
                <w:b/>
                <w:spacing w:val="-4"/>
                <w:sz w:val="24"/>
              </w:rPr>
              <w:t>год:</w:t>
            </w:r>
          </w:p>
        </w:tc>
        <w:tc>
          <w:tcPr>
            <w:tcW w:w="941" w:type="dxa"/>
          </w:tcPr>
          <w:p w:rsidR="00F2546B" w:rsidRDefault="001E25E0">
            <w:pPr>
              <w:pStyle w:val="TableParagraph"/>
              <w:spacing w:line="258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1082" w:type="dxa"/>
          </w:tcPr>
          <w:p w:rsidR="00F2546B" w:rsidRDefault="001E25E0">
            <w:pPr>
              <w:pStyle w:val="TableParagraph"/>
              <w:spacing w:line="258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1308" w:type="dxa"/>
          </w:tcPr>
          <w:p w:rsidR="00F2546B" w:rsidRDefault="001E25E0">
            <w:pPr>
              <w:pStyle w:val="TableParagraph"/>
              <w:spacing w:line="258" w:lineRule="exact"/>
              <w:ind w:left="10" w:righ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59</w:t>
            </w:r>
          </w:p>
        </w:tc>
        <w:tc>
          <w:tcPr>
            <w:tcW w:w="1651" w:type="dxa"/>
          </w:tcPr>
          <w:p w:rsidR="00F2546B" w:rsidRDefault="00F2546B">
            <w:pPr>
              <w:pStyle w:val="TableParagraph"/>
              <w:rPr>
                <w:sz w:val="20"/>
              </w:rPr>
            </w:pPr>
          </w:p>
        </w:tc>
      </w:tr>
    </w:tbl>
    <w:p w:rsidR="00F2546B" w:rsidRDefault="00F2546B">
      <w:pPr>
        <w:pStyle w:val="a3"/>
        <w:spacing w:before="15"/>
        <w:ind w:left="0"/>
        <w:rPr>
          <w:b/>
        </w:rPr>
      </w:pPr>
    </w:p>
    <w:p w:rsidR="00F2546B" w:rsidRDefault="001E25E0">
      <w:pPr>
        <w:ind w:left="3285" w:right="1381" w:hanging="1842"/>
        <w:rPr>
          <w:b/>
          <w:sz w:val="26"/>
        </w:rPr>
      </w:pPr>
      <w:r>
        <w:rPr>
          <w:b/>
          <w:sz w:val="26"/>
        </w:rPr>
        <w:t>Календарно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–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тематическое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планирование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«В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мире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поделок» 3 класс (второй год обучения)</w:t>
      </w:r>
    </w:p>
    <w:tbl>
      <w:tblPr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6"/>
        <w:gridCol w:w="849"/>
        <w:gridCol w:w="898"/>
        <w:gridCol w:w="5986"/>
        <w:gridCol w:w="1106"/>
      </w:tblGrid>
      <w:tr w:rsidR="00F2546B">
        <w:trPr>
          <w:trHeight w:val="390"/>
        </w:trPr>
        <w:tc>
          <w:tcPr>
            <w:tcW w:w="866" w:type="dxa"/>
            <w:vMerge w:val="restart"/>
          </w:tcPr>
          <w:p w:rsidR="00F2546B" w:rsidRDefault="00F2546B">
            <w:pPr>
              <w:pStyle w:val="TableParagraph"/>
              <w:spacing w:before="145"/>
              <w:rPr>
                <w:b/>
                <w:sz w:val="24"/>
              </w:rPr>
            </w:pPr>
          </w:p>
          <w:p w:rsidR="00F2546B" w:rsidRDefault="001E25E0">
            <w:pPr>
              <w:pStyle w:val="TableParagraph"/>
              <w:spacing w:line="259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1747" w:type="dxa"/>
            <w:gridSpan w:val="2"/>
          </w:tcPr>
          <w:p w:rsidR="00F2546B" w:rsidRDefault="001E25E0">
            <w:pPr>
              <w:pStyle w:val="TableParagraph"/>
              <w:spacing w:before="111" w:line="259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</w:tc>
        <w:tc>
          <w:tcPr>
            <w:tcW w:w="5986" w:type="dxa"/>
            <w:vMerge w:val="restart"/>
          </w:tcPr>
          <w:p w:rsidR="00F2546B" w:rsidRDefault="00F2546B">
            <w:pPr>
              <w:pStyle w:val="TableParagraph"/>
              <w:spacing w:before="145"/>
              <w:rPr>
                <w:b/>
                <w:sz w:val="24"/>
              </w:rPr>
            </w:pPr>
          </w:p>
          <w:p w:rsidR="00F2546B" w:rsidRDefault="001E25E0">
            <w:pPr>
              <w:pStyle w:val="TableParagraph"/>
              <w:spacing w:line="259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1106" w:type="dxa"/>
            <w:tcBorders>
              <w:bottom w:val="nil"/>
            </w:tcBorders>
          </w:tcPr>
          <w:p w:rsidR="00F2546B" w:rsidRDefault="001E25E0">
            <w:pPr>
              <w:pStyle w:val="TableParagraph"/>
              <w:spacing w:before="111" w:line="259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Кол-</w:t>
            </w:r>
            <w:r>
              <w:rPr>
                <w:b/>
                <w:spacing w:val="-5"/>
                <w:sz w:val="24"/>
              </w:rPr>
              <w:t>во</w:t>
            </w:r>
          </w:p>
        </w:tc>
      </w:tr>
      <w:tr w:rsidR="00F2546B">
        <w:trPr>
          <w:trHeight w:val="299"/>
        </w:trPr>
        <w:tc>
          <w:tcPr>
            <w:tcW w:w="866" w:type="dxa"/>
            <w:vMerge/>
            <w:tcBorders>
              <w:top w:val="nil"/>
            </w:tcBorders>
          </w:tcPr>
          <w:p w:rsidR="00F2546B" w:rsidRDefault="00F2546B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</w:tcPr>
          <w:p w:rsidR="00F2546B" w:rsidRDefault="001E25E0">
            <w:pPr>
              <w:pStyle w:val="TableParagraph"/>
              <w:spacing w:before="20" w:line="259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План</w:t>
            </w:r>
          </w:p>
        </w:tc>
        <w:tc>
          <w:tcPr>
            <w:tcW w:w="898" w:type="dxa"/>
          </w:tcPr>
          <w:p w:rsidR="00F2546B" w:rsidRDefault="001E25E0">
            <w:pPr>
              <w:pStyle w:val="TableParagraph"/>
              <w:spacing w:before="20" w:line="259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Факт</w:t>
            </w:r>
          </w:p>
        </w:tc>
        <w:tc>
          <w:tcPr>
            <w:tcW w:w="5986" w:type="dxa"/>
            <w:vMerge/>
            <w:tcBorders>
              <w:top w:val="nil"/>
            </w:tcBorders>
          </w:tcPr>
          <w:p w:rsidR="00F2546B" w:rsidRDefault="00F2546B"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tcBorders>
              <w:top w:val="nil"/>
            </w:tcBorders>
          </w:tcPr>
          <w:p w:rsidR="00F2546B" w:rsidRDefault="001E25E0">
            <w:pPr>
              <w:pStyle w:val="TableParagraph"/>
              <w:spacing w:before="20" w:line="259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F2546B">
        <w:trPr>
          <w:trHeight w:val="551"/>
        </w:trPr>
        <w:tc>
          <w:tcPr>
            <w:tcW w:w="866" w:type="dxa"/>
          </w:tcPr>
          <w:p w:rsidR="00F2546B" w:rsidRDefault="001E25E0">
            <w:pPr>
              <w:pStyle w:val="TableParagraph"/>
              <w:spacing w:before="267" w:line="264" w:lineRule="exact"/>
              <w:ind w:left="89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  <w:rPr>
                <w:sz w:val="24"/>
              </w:rPr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  <w:rPr>
                <w:sz w:val="24"/>
              </w:rPr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программой.</w:t>
            </w:r>
          </w:p>
          <w:p w:rsidR="00F2546B" w:rsidRDefault="001E25E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Материаловедение.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line="268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546B">
        <w:trPr>
          <w:trHeight w:val="301"/>
        </w:trPr>
        <w:tc>
          <w:tcPr>
            <w:tcW w:w="9705" w:type="dxa"/>
            <w:gridSpan w:val="5"/>
          </w:tcPr>
          <w:p w:rsidR="00F2546B" w:rsidRDefault="001E25E0">
            <w:pPr>
              <w:pStyle w:val="TableParagraph"/>
              <w:spacing w:line="270" w:lineRule="exact"/>
              <w:ind w:left="7" w:right="6"/>
              <w:jc w:val="center"/>
              <w:rPr>
                <w:i/>
                <w:sz w:val="24"/>
              </w:rPr>
            </w:pPr>
            <w:r>
              <w:rPr>
                <w:b/>
                <w:sz w:val="24"/>
              </w:rPr>
              <w:t>«Мастерская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природы»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(8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часов,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1/7).</w:t>
            </w:r>
          </w:p>
        </w:tc>
      </w:tr>
      <w:tr w:rsidR="00F2546B">
        <w:trPr>
          <w:trHeight w:val="299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68" w:lineRule="exact"/>
              <w:ind w:left="89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z w:val="24"/>
              </w:rPr>
              <w:t>Аппликация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листьев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before="15" w:line="264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546B">
        <w:trPr>
          <w:trHeight w:val="299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68" w:lineRule="exact"/>
              <w:ind w:left="89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Аппликация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листьев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семян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before="15" w:line="264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546B">
        <w:trPr>
          <w:trHeight w:val="299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68" w:lineRule="exact"/>
              <w:ind w:left="89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7-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Аппликация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яичной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скорлупы.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before="15" w:line="264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546B">
        <w:trPr>
          <w:trHeight w:val="299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68" w:lineRule="exact"/>
              <w:ind w:left="89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9-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Аппликация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яичной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скорлупы.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Декупаж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before="15" w:line="264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546B">
        <w:trPr>
          <w:trHeight w:val="300"/>
        </w:trPr>
        <w:tc>
          <w:tcPr>
            <w:tcW w:w="9705" w:type="dxa"/>
            <w:gridSpan w:val="5"/>
          </w:tcPr>
          <w:p w:rsidR="00F2546B" w:rsidRDefault="001E25E0">
            <w:pPr>
              <w:pStyle w:val="TableParagraph"/>
              <w:spacing w:line="268" w:lineRule="exact"/>
              <w:ind w:left="7"/>
              <w:jc w:val="center"/>
              <w:rPr>
                <w:i/>
                <w:sz w:val="24"/>
              </w:rPr>
            </w:pPr>
            <w:r>
              <w:rPr>
                <w:b/>
                <w:sz w:val="24"/>
              </w:rPr>
              <w:t>«Чудесная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бумага» </w:t>
            </w:r>
            <w:r>
              <w:rPr>
                <w:i/>
                <w:sz w:val="24"/>
              </w:rPr>
              <w:t>(22</w:t>
            </w:r>
            <w:r>
              <w:rPr>
                <w:i/>
                <w:spacing w:val="56"/>
                <w:sz w:val="24"/>
              </w:rPr>
              <w:t xml:space="preserve"> </w:t>
            </w:r>
            <w:r>
              <w:rPr>
                <w:i/>
                <w:sz w:val="24"/>
              </w:rPr>
              <w:t>часа,</w:t>
            </w:r>
            <w:r>
              <w:rPr>
                <w:i/>
                <w:spacing w:val="-2"/>
                <w:sz w:val="24"/>
              </w:rPr>
              <w:t xml:space="preserve"> 3/19)</w:t>
            </w:r>
          </w:p>
        </w:tc>
      </w:tr>
      <w:tr w:rsidR="00F2546B">
        <w:trPr>
          <w:trHeight w:val="301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70" w:lineRule="exact"/>
              <w:ind w:left="89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11-</w:t>
            </w:r>
            <w:r>
              <w:rPr>
                <w:spacing w:val="-5"/>
                <w:sz w:val="24"/>
              </w:rPr>
              <w:t>12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Аппликация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(предметная,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сюжетная)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before="18" w:line="264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546B">
        <w:trPr>
          <w:trHeight w:val="299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68" w:lineRule="exact"/>
              <w:ind w:left="89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13-</w:t>
            </w:r>
            <w:r>
              <w:rPr>
                <w:spacing w:val="-5"/>
                <w:sz w:val="24"/>
              </w:rPr>
              <w:t>14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Аппликация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before="15" w:line="264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546B">
        <w:trPr>
          <w:trHeight w:val="299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68" w:lineRule="exact"/>
              <w:ind w:left="89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15-</w:t>
            </w:r>
            <w:r>
              <w:rPr>
                <w:spacing w:val="-5"/>
                <w:sz w:val="24"/>
              </w:rPr>
              <w:t>16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Аппликация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бумажными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комочками.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before="15" w:line="264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F2546B" w:rsidRDefault="00F2546B">
      <w:pPr>
        <w:spacing w:line="264" w:lineRule="exact"/>
        <w:jc w:val="center"/>
        <w:rPr>
          <w:sz w:val="24"/>
        </w:rPr>
        <w:sectPr w:rsidR="00F2546B">
          <w:type w:val="continuous"/>
          <w:pgSz w:w="11910" w:h="16840"/>
          <w:pgMar w:top="1100" w:right="340" w:bottom="1180" w:left="1480" w:header="0" w:footer="982" w:gutter="0"/>
          <w:cols w:space="720"/>
        </w:sectPr>
      </w:pPr>
    </w:p>
    <w:p w:rsidR="00F2546B" w:rsidRDefault="00F2546B">
      <w:pPr>
        <w:pStyle w:val="a3"/>
        <w:spacing w:before="6"/>
        <w:ind w:left="0"/>
        <w:rPr>
          <w:b/>
          <w:sz w:val="2"/>
        </w:rPr>
      </w:pPr>
    </w:p>
    <w:tbl>
      <w:tblPr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6"/>
        <w:gridCol w:w="849"/>
        <w:gridCol w:w="898"/>
        <w:gridCol w:w="5986"/>
        <w:gridCol w:w="1106"/>
      </w:tblGrid>
      <w:tr w:rsidR="00F2546B">
        <w:trPr>
          <w:trHeight w:val="275"/>
        </w:trPr>
        <w:tc>
          <w:tcPr>
            <w:tcW w:w="866" w:type="dxa"/>
            <w:tcBorders>
              <w:top w:val="nil"/>
            </w:tcBorders>
          </w:tcPr>
          <w:p w:rsidR="00F2546B" w:rsidRDefault="001E25E0">
            <w:pPr>
              <w:pStyle w:val="TableParagraph"/>
              <w:spacing w:line="256" w:lineRule="exact"/>
              <w:ind w:left="86" w:right="84"/>
              <w:jc w:val="center"/>
              <w:rPr>
                <w:sz w:val="24"/>
              </w:rPr>
            </w:pPr>
            <w:r>
              <w:rPr>
                <w:sz w:val="24"/>
              </w:rPr>
              <w:t>17-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18</w:t>
            </w:r>
          </w:p>
        </w:tc>
        <w:tc>
          <w:tcPr>
            <w:tcW w:w="849" w:type="dxa"/>
            <w:tcBorders>
              <w:top w:val="nil"/>
            </w:tcBorders>
          </w:tcPr>
          <w:p w:rsidR="00F2546B" w:rsidRDefault="00F2546B">
            <w:pPr>
              <w:pStyle w:val="TableParagraph"/>
              <w:rPr>
                <w:sz w:val="20"/>
              </w:rPr>
            </w:pPr>
          </w:p>
        </w:tc>
        <w:tc>
          <w:tcPr>
            <w:tcW w:w="898" w:type="dxa"/>
            <w:tcBorders>
              <w:top w:val="nil"/>
            </w:tcBorders>
          </w:tcPr>
          <w:p w:rsidR="00F2546B" w:rsidRDefault="00F2546B">
            <w:pPr>
              <w:pStyle w:val="TableParagraph"/>
              <w:rPr>
                <w:sz w:val="20"/>
              </w:rPr>
            </w:pPr>
          </w:p>
        </w:tc>
        <w:tc>
          <w:tcPr>
            <w:tcW w:w="5986" w:type="dxa"/>
            <w:tcBorders>
              <w:top w:val="nil"/>
            </w:tcBorders>
          </w:tcPr>
          <w:p w:rsidR="00F2546B" w:rsidRDefault="001E25E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Аппликация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бумажными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комочками.</w:t>
            </w:r>
          </w:p>
        </w:tc>
        <w:tc>
          <w:tcPr>
            <w:tcW w:w="1106" w:type="dxa"/>
            <w:tcBorders>
              <w:top w:val="nil"/>
            </w:tcBorders>
          </w:tcPr>
          <w:p w:rsidR="00F2546B" w:rsidRDefault="001E25E0">
            <w:pPr>
              <w:pStyle w:val="TableParagraph"/>
              <w:spacing w:line="256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546B">
        <w:trPr>
          <w:trHeight w:val="302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71" w:lineRule="exact"/>
              <w:ind w:left="89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19-</w:t>
            </w:r>
            <w:r>
              <w:rPr>
                <w:spacing w:val="-5"/>
                <w:sz w:val="24"/>
              </w:rPr>
              <w:t>20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before="6"/>
              <w:ind w:left="108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панно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технике </w:t>
            </w:r>
            <w:r>
              <w:rPr>
                <w:spacing w:val="-2"/>
                <w:sz w:val="24"/>
              </w:rPr>
              <w:t>«торцевание»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before="18" w:line="264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546B">
        <w:trPr>
          <w:trHeight w:val="299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68" w:lineRule="exact"/>
              <w:ind w:left="89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21-</w:t>
            </w:r>
            <w:r>
              <w:rPr>
                <w:spacing w:val="-5"/>
                <w:sz w:val="24"/>
              </w:rPr>
              <w:t>22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панно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«торцевание»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before="15" w:line="264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546B">
        <w:trPr>
          <w:trHeight w:val="299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68" w:lineRule="exact"/>
              <w:ind w:left="89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23-</w:t>
            </w:r>
            <w:r>
              <w:rPr>
                <w:spacing w:val="-5"/>
                <w:sz w:val="24"/>
              </w:rPr>
              <w:t>24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панно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технике </w:t>
            </w:r>
            <w:r>
              <w:rPr>
                <w:spacing w:val="-2"/>
                <w:sz w:val="24"/>
              </w:rPr>
              <w:t>«торцевание»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before="15" w:line="264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546B">
        <w:trPr>
          <w:trHeight w:val="299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68" w:lineRule="exact"/>
              <w:ind w:left="89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25-</w:t>
            </w:r>
            <w:r>
              <w:rPr>
                <w:spacing w:val="-5"/>
                <w:sz w:val="24"/>
              </w:rPr>
              <w:t>26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Аппликация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гофротрубочек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before="15" w:line="264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546B">
        <w:trPr>
          <w:trHeight w:val="299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68" w:lineRule="exact"/>
              <w:ind w:left="89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27-</w:t>
            </w:r>
            <w:r>
              <w:rPr>
                <w:spacing w:val="-5"/>
                <w:sz w:val="24"/>
              </w:rPr>
              <w:t>28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Аппликация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гофротрубочек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before="15" w:line="264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546B">
        <w:trPr>
          <w:trHeight w:val="299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68" w:lineRule="exact"/>
              <w:ind w:left="89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29-</w:t>
            </w:r>
            <w:r>
              <w:rPr>
                <w:spacing w:val="-5"/>
                <w:sz w:val="24"/>
              </w:rPr>
              <w:t>30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Аппликация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гофротрубочек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before="15" w:line="264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546B">
        <w:trPr>
          <w:trHeight w:val="301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70" w:lineRule="exact"/>
              <w:ind w:left="89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31-</w:t>
            </w:r>
            <w:r>
              <w:rPr>
                <w:spacing w:val="-5"/>
                <w:sz w:val="24"/>
              </w:rPr>
              <w:t>32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before="6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Мозаика.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before="18" w:line="264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546B">
        <w:trPr>
          <w:trHeight w:val="299"/>
        </w:trPr>
        <w:tc>
          <w:tcPr>
            <w:tcW w:w="9705" w:type="dxa"/>
            <w:gridSpan w:val="5"/>
          </w:tcPr>
          <w:p w:rsidR="00F2546B" w:rsidRDefault="001E25E0">
            <w:pPr>
              <w:pStyle w:val="TableParagraph"/>
              <w:spacing w:line="268" w:lineRule="exact"/>
              <w:ind w:left="7" w:right="5"/>
              <w:jc w:val="center"/>
              <w:rPr>
                <w:i/>
                <w:sz w:val="24"/>
              </w:rPr>
            </w:pPr>
            <w:r>
              <w:rPr>
                <w:b/>
                <w:sz w:val="24"/>
              </w:rPr>
              <w:t>«Загадочная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ниточка»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(20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часа,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2/18)</w:t>
            </w:r>
          </w:p>
        </w:tc>
      </w:tr>
      <w:tr w:rsidR="00F2546B">
        <w:trPr>
          <w:trHeight w:val="299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68" w:lineRule="exact"/>
              <w:ind w:left="89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33-</w:t>
            </w:r>
            <w:r>
              <w:rPr>
                <w:spacing w:val="-5"/>
                <w:sz w:val="24"/>
              </w:rPr>
              <w:t>34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z w:val="24"/>
              </w:rPr>
              <w:t>Аппликация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нитяной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крошкой.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before="15" w:line="264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546B">
        <w:trPr>
          <w:trHeight w:val="299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68" w:lineRule="exact"/>
              <w:ind w:left="89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35-</w:t>
            </w:r>
            <w:r>
              <w:rPr>
                <w:spacing w:val="-5"/>
                <w:sz w:val="24"/>
              </w:rPr>
              <w:t>36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z w:val="24"/>
              </w:rPr>
              <w:t>Игольница</w:t>
            </w:r>
            <w:r>
              <w:rPr>
                <w:spacing w:val="-2"/>
                <w:sz w:val="24"/>
              </w:rPr>
              <w:t xml:space="preserve"> «Шляпка»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before="15" w:line="264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546B">
        <w:trPr>
          <w:trHeight w:val="300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68" w:lineRule="exact"/>
              <w:ind w:left="89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37-</w:t>
            </w:r>
            <w:r>
              <w:rPr>
                <w:spacing w:val="-5"/>
                <w:sz w:val="24"/>
              </w:rPr>
              <w:t>38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z w:val="24"/>
              </w:rPr>
              <w:t>Фрукты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стиле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«тильда».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before="15" w:line="264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546B">
        <w:trPr>
          <w:trHeight w:val="299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68" w:lineRule="exact"/>
              <w:ind w:left="89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39-</w:t>
            </w:r>
            <w:r>
              <w:rPr>
                <w:spacing w:val="-5"/>
                <w:sz w:val="24"/>
              </w:rPr>
              <w:t>40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z w:val="24"/>
              </w:rPr>
              <w:t>Фрукты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стиле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«тильда».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before="15" w:line="264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546B">
        <w:trPr>
          <w:trHeight w:val="302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70" w:lineRule="exact"/>
              <w:ind w:left="89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41-</w:t>
            </w:r>
            <w:r>
              <w:rPr>
                <w:spacing w:val="-5"/>
                <w:sz w:val="24"/>
              </w:rPr>
              <w:t>42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before="6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Аппликация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тканью.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before="18" w:line="264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546B">
        <w:trPr>
          <w:trHeight w:val="299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68" w:lineRule="exact"/>
              <w:ind w:left="5" w:right="8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43-</w:t>
            </w:r>
            <w:r>
              <w:rPr>
                <w:spacing w:val="-5"/>
                <w:sz w:val="24"/>
              </w:rPr>
              <w:t>44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Аппликация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тканью.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before="15" w:line="264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546B">
        <w:trPr>
          <w:trHeight w:val="299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68" w:lineRule="exact"/>
              <w:ind w:left="5" w:right="8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45-</w:t>
            </w:r>
            <w:r>
              <w:rPr>
                <w:spacing w:val="-5"/>
                <w:sz w:val="24"/>
              </w:rPr>
              <w:t>46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Аппликация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тканью.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before="15" w:line="264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546B">
        <w:trPr>
          <w:trHeight w:val="551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68" w:lineRule="exact"/>
              <w:ind w:left="89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47-</w:t>
            </w:r>
            <w:r>
              <w:rPr>
                <w:spacing w:val="-5"/>
                <w:sz w:val="24"/>
              </w:rPr>
              <w:t>48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  <w:rPr>
                <w:sz w:val="24"/>
              </w:rPr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  <w:rPr>
                <w:sz w:val="24"/>
              </w:rPr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Вышивка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«вперед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иголку»,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«назад</w:t>
            </w:r>
          </w:p>
          <w:p w:rsidR="00F2546B" w:rsidRDefault="001E25E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иголку».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before="267" w:line="264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546B">
        <w:trPr>
          <w:trHeight w:val="551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68" w:lineRule="exact"/>
              <w:ind w:left="89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49-</w:t>
            </w: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  <w:rPr>
                <w:sz w:val="24"/>
              </w:rPr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  <w:rPr>
                <w:sz w:val="24"/>
              </w:rPr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Вышивка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«вперед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иголку»,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«назад</w:t>
            </w:r>
          </w:p>
          <w:p w:rsidR="00F2546B" w:rsidRDefault="001E25E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иголку».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line="268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546B">
        <w:trPr>
          <w:trHeight w:val="299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68" w:lineRule="exact"/>
              <w:ind w:left="5" w:right="8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51-</w:t>
            </w:r>
            <w:r>
              <w:rPr>
                <w:spacing w:val="-5"/>
                <w:sz w:val="24"/>
              </w:rPr>
              <w:t>52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z w:val="24"/>
              </w:rPr>
              <w:t>Поделки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фетра.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before="15" w:line="264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546B">
        <w:trPr>
          <w:trHeight w:val="302"/>
        </w:trPr>
        <w:tc>
          <w:tcPr>
            <w:tcW w:w="9705" w:type="dxa"/>
            <w:gridSpan w:val="5"/>
          </w:tcPr>
          <w:p w:rsidR="00F2546B" w:rsidRDefault="001E25E0">
            <w:pPr>
              <w:pStyle w:val="TableParagraph"/>
              <w:spacing w:line="270" w:lineRule="exact"/>
              <w:ind w:left="7"/>
              <w:jc w:val="center"/>
              <w:rPr>
                <w:i/>
                <w:sz w:val="24"/>
              </w:rPr>
            </w:pPr>
            <w:r>
              <w:rPr>
                <w:b/>
                <w:sz w:val="24"/>
              </w:rPr>
              <w:t>«В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стране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фантазии» </w:t>
            </w:r>
            <w:r>
              <w:rPr>
                <w:i/>
                <w:sz w:val="24"/>
              </w:rPr>
              <w:t>(8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часов,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1/7)</w:t>
            </w:r>
          </w:p>
        </w:tc>
      </w:tr>
      <w:tr w:rsidR="00F2546B">
        <w:trPr>
          <w:trHeight w:val="300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68" w:lineRule="exact"/>
              <w:ind w:left="89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53-</w:t>
            </w:r>
            <w:r>
              <w:rPr>
                <w:spacing w:val="-5"/>
                <w:sz w:val="24"/>
              </w:rPr>
              <w:t>54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z w:val="24"/>
              </w:rPr>
              <w:t>Вторая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бросового</w:t>
            </w:r>
            <w:r>
              <w:rPr>
                <w:spacing w:val="-2"/>
                <w:sz w:val="24"/>
              </w:rPr>
              <w:t xml:space="preserve"> материала.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before="15" w:line="264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546B">
        <w:trPr>
          <w:trHeight w:val="299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68" w:lineRule="exact"/>
              <w:ind w:left="89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55-</w:t>
            </w:r>
            <w:r>
              <w:rPr>
                <w:spacing w:val="-5"/>
                <w:sz w:val="24"/>
              </w:rPr>
              <w:t>56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поделок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бросового</w:t>
            </w:r>
            <w:r>
              <w:rPr>
                <w:spacing w:val="-2"/>
                <w:sz w:val="24"/>
              </w:rPr>
              <w:t xml:space="preserve"> материала.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before="15" w:line="264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546B">
        <w:trPr>
          <w:trHeight w:val="299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68" w:lineRule="exact"/>
              <w:ind w:left="89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57-</w:t>
            </w:r>
            <w:r>
              <w:rPr>
                <w:spacing w:val="-5"/>
                <w:sz w:val="24"/>
              </w:rPr>
              <w:t>58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шкатулки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бобин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скотча.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before="15" w:line="264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546B">
        <w:trPr>
          <w:trHeight w:val="299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68" w:lineRule="exact"/>
              <w:ind w:left="89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59-</w:t>
            </w:r>
            <w:r>
              <w:rPr>
                <w:spacing w:val="-5"/>
                <w:sz w:val="24"/>
              </w:rPr>
              <w:t>60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шкатулки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бобин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скотча.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before="15" w:line="264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546B">
        <w:trPr>
          <w:trHeight w:val="299"/>
        </w:trPr>
        <w:tc>
          <w:tcPr>
            <w:tcW w:w="9705" w:type="dxa"/>
            <w:gridSpan w:val="5"/>
          </w:tcPr>
          <w:p w:rsidR="00F2546B" w:rsidRDefault="001E25E0">
            <w:pPr>
              <w:pStyle w:val="TableParagraph"/>
              <w:spacing w:line="268" w:lineRule="exact"/>
              <w:ind w:left="7" w:right="3"/>
              <w:jc w:val="center"/>
              <w:rPr>
                <w:i/>
                <w:sz w:val="24"/>
              </w:rPr>
            </w:pPr>
            <w:r>
              <w:rPr>
                <w:b/>
                <w:sz w:val="24"/>
              </w:rPr>
              <w:t>«Волшебное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зёрнышко»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(8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часов,</w:t>
            </w:r>
            <w:r>
              <w:rPr>
                <w:i/>
                <w:spacing w:val="-2"/>
                <w:sz w:val="24"/>
              </w:rPr>
              <w:t xml:space="preserve"> 0.5/7,5)</w:t>
            </w:r>
          </w:p>
        </w:tc>
      </w:tr>
      <w:tr w:rsidR="00F2546B">
        <w:trPr>
          <w:trHeight w:val="302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70" w:lineRule="exact"/>
              <w:ind w:left="89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61-</w:t>
            </w:r>
            <w:r>
              <w:rPr>
                <w:spacing w:val="-5"/>
                <w:sz w:val="24"/>
              </w:rPr>
              <w:t>62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before="6"/>
              <w:ind w:left="108"/>
              <w:rPr>
                <w:sz w:val="24"/>
              </w:rPr>
            </w:pPr>
            <w:r>
              <w:rPr>
                <w:sz w:val="24"/>
              </w:rPr>
              <w:t>Аппликация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крупами.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before="18" w:line="264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546B">
        <w:trPr>
          <w:trHeight w:val="299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68" w:lineRule="exact"/>
              <w:ind w:left="89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63-</w:t>
            </w:r>
            <w:r>
              <w:rPr>
                <w:spacing w:val="-5"/>
                <w:sz w:val="24"/>
              </w:rPr>
              <w:t>64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z w:val="24"/>
              </w:rPr>
              <w:t>Аппликация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крупами.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before="15" w:line="264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546B">
        <w:trPr>
          <w:trHeight w:val="551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68" w:lineRule="exact"/>
              <w:ind w:left="89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65-</w:t>
            </w:r>
            <w:r>
              <w:rPr>
                <w:spacing w:val="-5"/>
                <w:sz w:val="24"/>
              </w:rPr>
              <w:t>66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  <w:rPr>
                <w:sz w:val="24"/>
              </w:rPr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  <w:rPr>
                <w:sz w:val="24"/>
              </w:rPr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Декорирование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макаронами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крупами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(по</w:t>
            </w:r>
            <w:proofErr w:type="gramEnd"/>
          </w:p>
          <w:p w:rsidR="00F2546B" w:rsidRDefault="001E25E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замыслу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учащегося)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line="268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2546B">
        <w:trPr>
          <w:trHeight w:val="551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68" w:lineRule="exact"/>
              <w:ind w:left="89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67-</w:t>
            </w:r>
            <w:r>
              <w:rPr>
                <w:spacing w:val="-5"/>
                <w:sz w:val="24"/>
              </w:rPr>
              <w:t>68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  <w:rPr>
                <w:sz w:val="24"/>
              </w:rPr>
            </w:pPr>
          </w:p>
        </w:tc>
        <w:tc>
          <w:tcPr>
            <w:tcW w:w="898" w:type="dxa"/>
          </w:tcPr>
          <w:p w:rsidR="00F2546B" w:rsidRDefault="00F2546B">
            <w:pPr>
              <w:pStyle w:val="TableParagraph"/>
              <w:rPr>
                <w:sz w:val="24"/>
              </w:rPr>
            </w:pP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Декорирование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макаронами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крупами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(по</w:t>
            </w:r>
            <w:proofErr w:type="gramEnd"/>
          </w:p>
          <w:p w:rsidR="00F2546B" w:rsidRDefault="001E25E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замыслу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учащегося)</w:t>
            </w:r>
          </w:p>
        </w:tc>
        <w:tc>
          <w:tcPr>
            <w:tcW w:w="1106" w:type="dxa"/>
          </w:tcPr>
          <w:p w:rsidR="00F2546B" w:rsidRDefault="00F2546B">
            <w:pPr>
              <w:pStyle w:val="TableParagraph"/>
              <w:rPr>
                <w:sz w:val="24"/>
              </w:rPr>
            </w:pPr>
          </w:p>
        </w:tc>
      </w:tr>
      <w:tr w:rsidR="00F2546B">
        <w:trPr>
          <w:trHeight w:val="300"/>
        </w:trPr>
        <w:tc>
          <w:tcPr>
            <w:tcW w:w="866" w:type="dxa"/>
          </w:tcPr>
          <w:p w:rsidR="00F2546B" w:rsidRDefault="00F2546B">
            <w:pPr>
              <w:pStyle w:val="TableParagraph"/>
            </w:pP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898" w:type="dxa"/>
          </w:tcPr>
          <w:p w:rsidR="00F2546B" w:rsidRDefault="001E25E0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5986" w:type="dxa"/>
          </w:tcPr>
          <w:p w:rsidR="00F2546B" w:rsidRDefault="001E25E0">
            <w:pPr>
              <w:pStyle w:val="TableParagraph"/>
              <w:spacing w:before="9" w:line="271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68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1106" w:type="dxa"/>
          </w:tcPr>
          <w:p w:rsidR="00F2546B" w:rsidRDefault="00F2546B">
            <w:pPr>
              <w:pStyle w:val="TableParagraph"/>
            </w:pPr>
          </w:p>
        </w:tc>
      </w:tr>
    </w:tbl>
    <w:p w:rsidR="00F2546B" w:rsidRDefault="00F2546B">
      <w:pPr>
        <w:pStyle w:val="a3"/>
        <w:spacing w:before="21"/>
        <w:ind w:left="0"/>
        <w:rPr>
          <w:b/>
        </w:rPr>
      </w:pPr>
    </w:p>
    <w:p w:rsidR="00F2546B" w:rsidRDefault="001E25E0">
      <w:pPr>
        <w:ind w:left="3597" w:right="3602" w:firstLine="2"/>
        <w:jc w:val="both"/>
        <w:rPr>
          <w:b/>
          <w:sz w:val="26"/>
        </w:rPr>
      </w:pPr>
      <w:r>
        <w:rPr>
          <w:b/>
          <w:sz w:val="26"/>
        </w:rPr>
        <w:t>Содержание</w:t>
      </w:r>
      <w:r>
        <w:rPr>
          <w:b/>
          <w:spacing w:val="-17"/>
          <w:sz w:val="26"/>
        </w:rPr>
        <w:t xml:space="preserve"> </w:t>
      </w:r>
      <w:r>
        <w:rPr>
          <w:b/>
          <w:sz w:val="26"/>
        </w:rPr>
        <w:t>программы 3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класс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(2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год</w:t>
      </w:r>
      <w:r>
        <w:rPr>
          <w:b/>
          <w:spacing w:val="-3"/>
          <w:sz w:val="26"/>
        </w:rPr>
        <w:t xml:space="preserve"> </w:t>
      </w:r>
      <w:r>
        <w:rPr>
          <w:b/>
          <w:spacing w:val="-2"/>
          <w:sz w:val="26"/>
        </w:rPr>
        <w:t>обучения).</w:t>
      </w:r>
    </w:p>
    <w:p w:rsidR="00F2546B" w:rsidRDefault="001E25E0">
      <w:pPr>
        <w:ind w:left="222" w:right="228" w:firstLine="707"/>
        <w:jc w:val="both"/>
        <w:rPr>
          <w:sz w:val="26"/>
        </w:rPr>
      </w:pPr>
      <w:r>
        <w:rPr>
          <w:b/>
          <w:sz w:val="26"/>
        </w:rPr>
        <w:t xml:space="preserve">Тема № 1. Вводное занятие. </w:t>
      </w:r>
      <w:r>
        <w:rPr>
          <w:sz w:val="26"/>
        </w:rPr>
        <w:t>Теория: Материаловедение. Техника</w:t>
      </w:r>
      <w:r>
        <w:rPr>
          <w:spacing w:val="40"/>
          <w:sz w:val="26"/>
        </w:rPr>
        <w:t xml:space="preserve"> </w:t>
      </w:r>
      <w:r>
        <w:rPr>
          <w:sz w:val="26"/>
        </w:rPr>
        <w:t>безопасности при работе с ножницами, иголками, клеем.</w:t>
      </w:r>
    </w:p>
    <w:p w:rsidR="00F2546B" w:rsidRDefault="001E25E0">
      <w:pPr>
        <w:spacing w:line="299" w:lineRule="exact"/>
        <w:ind w:left="930"/>
        <w:jc w:val="both"/>
        <w:rPr>
          <w:b/>
          <w:sz w:val="26"/>
        </w:rPr>
      </w:pPr>
      <w:r>
        <w:rPr>
          <w:b/>
          <w:sz w:val="26"/>
        </w:rPr>
        <w:t>Тема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№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2.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«Мастерская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природы»</w:t>
      </w:r>
      <w:r>
        <w:rPr>
          <w:b/>
          <w:spacing w:val="-4"/>
          <w:sz w:val="26"/>
        </w:rPr>
        <w:t xml:space="preserve"> </w:t>
      </w:r>
      <w:r>
        <w:rPr>
          <w:sz w:val="26"/>
        </w:rPr>
        <w:t>(поделки</w:t>
      </w:r>
      <w:r>
        <w:rPr>
          <w:spacing w:val="-8"/>
          <w:sz w:val="26"/>
        </w:rPr>
        <w:t xml:space="preserve"> </w:t>
      </w:r>
      <w:r>
        <w:rPr>
          <w:sz w:val="26"/>
        </w:rPr>
        <w:t>из</w:t>
      </w:r>
      <w:r>
        <w:rPr>
          <w:spacing w:val="-8"/>
          <w:sz w:val="26"/>
        </w:rPr>
        <w:t xml:space="preserve"> </w:t>
      </w:r>
      <w:r>
        <w:rPr>
          <w:sz w:val="26"/>
        </w:rPr>
        <w:t>природного</w:t>
      </w:r>
      <w:r>
        <w:rPr>
          <w:spacing w:val="-7"/>
          <w:sz w:val="26"/>
        </w:rPr>
        <w:t xml:space="preserve"> </w:t>
      </w:r>
      <w:r>
        <w:rPr>
          <w:spacing w:val="-2"/>
          <w:sz w:val="26"/>
        </w:rPr>
        <w:t>материала)</w:t>
      </w:r>
      <w:r>
        <w:rPr>
          <w:b/>
          <w:spacing w:val="-2"/>
          <w:sz w:val="26"/>
        </w:rPr>
        <w:t>.</w:t>
      </w:r>
    </w:p>
    <w:p w:rsidR="00F2546B" w:rsidRDefault="001E25E0">
      <w:pPr>
        <w:pStyle w:val="a3"/>
        <w:ind w:right="221" w:firstLine="707"/>
        <w:jc w:val="both"/>
      </w:pPr>
      <w:r>
        <w:t xml:space="preserve">Теория: Правила заготовки, сушки и хранение природного материала, соломки. Технология работы с природными материалами. Технология работы с яичной </w:t>
      </w:r>
      <w:r>
        <w:rPr>
          <w:spacing w:val="-2"/>
        </w:rPr>
        <w:t>скорлупой.</w:t>
      </w:r>
    </w:p>
    <w:p w:rsidR="00F2546B" w:rsidRDefault="001E25E0">
      <w:pPr>
        <w:pStyle w:val="a3"/>
        <w:spacing w:line="298" w:lineRule="exact"/>
        <w:ind w:left="930"/>
      </w:pPr>
      <w:r>
        <w:t>Практика:</w:t>
      </w:r>
      <w:r>
        <w:rPr>
          <w:spacing w:val="-9"/>
        </w:rPr>
        <w:t xml:space="preserve"> </w:t>
      </w:r>
      <w:r>
        <w:t>Поделки</w:t>
      </w:r>
      <w:r>
        <w:rPr>
          <w:spacing w:val="-9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природного</w:t>
      </w:r>
      <w:r>
        <w:rPr>
          <w:spacing w:val="-8"/>
        </w:rPr>
        <w:t xml:space="preserve"> </w:t>
      </w:r>
      <w:r>
        <w:t>материала.</w:t>
      </w:r>
      <w:r>
        <w:rPr>
          <w:spacing w:val="-10"/>
        </w:rPr>
        <w:t xml:space="preserve"> </w:t>
      </w:r>
      <w:r>
        <w:t>Аппликация</w:t>
      </w:r>
      <w:r>
        <w:rPr>
          <w:spacing w:val="-8"/>
        </w:rPr>
        <w:t xml:space="preserve"> </w:t>
      </w:r>
      <w:r>
        <w:t>из</w:t>
      </w:r>
      <w:r>
        <w:rPr>
          <w:spacing w:val="-10"/>
        </w:rPr>
        <w:t xml:space="preserve"> </w:t>
      </w:r>
      <w:r>
        <w:t>яичной</w:t>
      </w:r>
      <w:r>
        <w:rPr>
          <w:spacing w:val="-9"/>
        </w:rPr>
        <w:t xml:space="preserve"> </w:t>
      </w:r>
      <w:r>
        <w:rPr>
          <w:spacing w:val="-2"/>
        </w:rPr>
        <w:t>скорлупы.</w:t>
      </w:r>
    </w:p>
    <w:p w:rsidR="00F2546B" w:rsidRDefault="001E25E0">
      <w:pPr>
        <w:ind w:left="930" w:right="1381"/>
        <w:rPr>
          <w:sz w:val="26"/>
        </w:rPr>
      </w:pPr>
      <w:r>
        <w:rPr>
          <w:b/>
          <w:sz w:val="26"/>
        </w:rPr>
        <w:t>Тема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№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3.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«Чудесная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бумага»</w:t>
      </w:r>
      <w:r>
        <w:rPr>
          <w:b/>
          <w:spacing w:val="-5"/>
          <w:sz w:val="26"/>
        </w:rPr>
        <w:t xml:space="preserve"> </w:t>
      </w:r>
      <w:r>
        <w:rPr>
          <w:sz w:val="26"/>
        </w:rPr>
        <w:t>(поделки</w:t>
      </w:r>
      <w:r>
        <w:rPr>
          <w:spacing w:val="-4"/>
          <w:sz w:val="26"/>
        </w:rPr>
        <w:t xml:space="preserve"> </w:t>
      </w:r>
      <w:r>
        <w:rPr>
          <w:sz w:val="26"/>
        </w:rPr>
        <w:t>из</w:t>
      </w:r>
      <w:r>
        <w:rPr>
          <w:spacing w:val="-5"/>
          <w:sz w:val="26"/>
        </w:rPr>
        <w:t xml:space="preserve"> </w:t>
      </w:r>
      <w:r>
        <w:rPr>
          <w:sz w:val="26"/>
        </w:rPr>
        <w:t>бумаги</w:t>
      </w:r>
      <w:r>
        <w:rPr>
          <w:spacing w:val="-5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r>
        <w:rPr>
          <w:sz w:val="26"/>
        </w:rPr>
        <w:t>картона)</w:t>
      </w:r>
      <w:r>
        <w:rPr>
          <w:b/>
          <w:sz w:val="26"/>
        </w:rPr>
        <w:t xml:space="preserve">. </w:t>
      </w:r>
      <w:r>
        <w:rPr>
          <w:sz w:val="26"/>
        </w:rPr>
        <w:t>Теория: Технология «мозаика». Виды мозаики</w:t>
      </w:r>
    </w:p>
    <w:p w:rsidR="00F2546B" w:rsidRDefault="00F2546B">
      <w:pPr>
        <w:rPr>
          <w:sz w:val="26"/>
        </w:rPr>
        <w:sectPr w:rsidR="00F2546B">
          <w:pgSz w:w="11910" w:h="16840"/>
          <w:pgMar w:top="1080" w:right="340" w:bottom="1200" w:left="1480" w:header="0" w:footer="982" w:gutter="0"/>
          <w:cols w:space="720"/>
        </w:sectPr>
      </w:pPr>
    </w:p>
    <w:p w:rsidR="00F2546B" w:rsidRDefault="001E25E0">
      <w:pPr>
        <w:pStyle w:val="a3"/>
        <w:spacing w:before="67"/>
        <w:ind w:right="226" w:firstLine="707"/>
        <w:jc w:val="both"/>
      </w:pPr>
      <w:r>
        <w:lastRenderedPageBreak/>
        <w:t xml:space="preserve">Практика: Скручивание бумажных трубочек, </w:t>
      </w:r>
      <w:proofErr w:type="spellStart"/>
      <w:r>
        <w:t>гофротрубочек</w:t>
      </w:r>
      <w:proofErr w:type="spellEnd"/>
      <w:r>
        <w:t xml:space="preserve">, оформление панно. Изготовление цветов из бумажных салфеток. Аппликация мозаикой (в круге, в </w:t>
      </w:r>
      <w:r>
        <w:rPr>
          <w:spacing w:val="-2"/>
        </w:rPr>
        <w:t>квадрате).</w:t>
      </w:r>
    </w:p>
    <w:p w:rsidR="00F2546B" w:rsidRDefault="001E25E0">
      <w:pPr>
        <w:spacing w:before="1"/>
        <w:ind w:left="930"/>
        <w:jc w:val="both"/>
        <w:rPr>
          <w:sz w:val="26"/>
        </w:rPr>
      </w:pPr>
      <w:r>
        <w:rPr>
          <w:b/>
          <w:sz w:val="26"/>
        </w:rPr>
        <w:t>Тема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№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4.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«Загадочная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ниточка»</w:t>
      </w:r>
      <w:r>
        <w:rPr>
          <w:b/>
          <w:spacing w:val="-6"/>
          <w:sz w:val="26"/>
        </w:rPr>
        <w:t xml:space="preserve"> </w:t>
      </w:r>
      <w:r>
        <w:rPr>
          <w:sz w:val="26"/>
        </w:rPr>
        <w:t>(работа</w:t>
      </w:r>
      <w:r>
        <w:rPr>
          <w:spacing w:val="-5"/>
          <w:sz w:val="26"/>
        </w:rPr>
        <w:t xml:space="preserve"> </w:t>
      </w:r>
      <w:r>
        <w:rPr>
          <w:sz w:val="26"/>
        </w:rPr>
        <w:t>с</w:t>
      </w:r>
      <w:r>
        <w:rPr>
          <w:spacing w:val="-7"/>
          <w:sz w:val="26"/>
        </w:rPr>
        <w:t xml:space="preserve"> </w:t>
      </w:r>
      <w:r>
        <w:rPr>
          <w:sz w:val="26"/>
        </w:rPr>
        <w:t>тканью</w:t>
      </w:r>
      <w:r>
        <w:rPr>
          <w:spacing w:val="-6"/>
          <w:sz w:val="26"/>
        </w:rPr>
        <w:t xml:space="preserve"> </w:t>
      </w:r>
      <w:r>
        <w:rPr>
          <w:sz w:val="26"/>
        </w:rPr>
        <w:t>и</w:t>
      </w:r>
      <w:r>
        <w:rPr>
          <w:spacing w:val="-7"/>
          <w:sz w:val="26"/>
        </w:rPr>
        <w:t xml:space="preserve"> </w:t>
      </w:r>
      <w:r>
        <w:rPr>
          <w:spacing w:val="-2"/>
          <w:sz w:val="26"/>
        </w:rPr>
        <w:t>нитками).</w:t>
      </w:r>
    </w:p>
    <w:p w:rsidR="00F2546B" w:rsidRDefault="001E25E0">
      <w:pPr>
        <w:pStyle w:val="a3"/>
        <w:spacing w:before="1" w:line="298" w:lineRule="exact"/>
        <w:ind w:left="930"/>
        <w:jc w:val="both"/>
      </w:pPr>
      <w:r>
        <w:rPr>
          <w:spacing w:val="-2"/>
        </w:rPr>
        <w:t>Теория:</w:t>
      </w:r>
      <w:r>
        <w:rPr>
          <w:spacing w:val="6"/>
        </w:rPr>
        <w:t xml:space="preserve"> </w:t>
      </w:r>
      <w:r>
        <w:rPr>
          <w:spacing w:val="-2"/>
        </w:rPr>
        <w:t>Плоскостные</w:t>
      </w:r>
      <w:r>
        <w:rPr>
          <w:spacing w:val="8"/>
        </w:rPr>
        <w:t xml:space="preserve"> </w:t>
      </w:r>
      <w:r>
        <w:rPr>
          <w:spacing w:val="-2"/>
        </w:rPr>
        <w:t>многослойные</w:t>
      </w:r>
      <w:r>
        <w:rPr>
          <w:spacing w:val="9"/>
        </w:rPr>
        <w:t xml:space="preserve"> </w:t>
      </w:r>
      <w:r>
        <w:rPr>
          <w:spacing w:val="-2"/>
        </w:rPr>
        <w:t>аппликации</w:t>
      </w:r>
      <w:r>
        <w:rPr>
          <w:spacing w:val="9"/>
        </w:rPr>
        <w:t xml:space="preserve"> </w:t>
      </w:r>
      <w:r>
        <w:rPr>
          <w:spacing w:val="-2"/>
        </w:rPr>
        <w:t>из</w:t>
      </w:r>
      <w:r>
        <w:rPr>
          <w:spacing w:val="10"/>
        </w:rPr>
        <w:t xml:space="preserve"> </w:t>
      </w:r>
      <w:r>
        <w:rPr>
          <w:spacing w:val="-2"/>
        </w:rPr>
        <w:t>ткани,</w:t>
      </w:r>
      <w:r>
        <w:rPr>
          <w:spacing w:val="7"/>
        </w:rPr>
        <w:t xml:space="preserve"> </w:t>
      </w:r>
      <w:r>
        <w:rPr>
          <w:spacing w:val="-2"/>
        </w:rPr>
        <w:t>особенности</w:t>
      </w:r>
      <w:r>
        <w:rPr>
          <w:spacing w:val="9"/>
        </w:rPr>
        <w:t xml:space="preserve"> </w:t>
      </w:r>
      <w:r>
        <w:rPr>
          <w:spacing w:val="-2"/>
        </w:rPr>
        <w:t>работы.</w:t>
      </w:r>
    </w:p>
    <w:p w:rsidR="00F2546B" w:rsidRDefault="001E25E0">
      <w:pPr>
        <w:pStyle w:val="a3"/>
        <w:spacing w:line="298" w:lineRule="exact"/>
        <w:jc w:val="both"/>
      </w:pPr>
      <w:r>
        <w:rPr>
          <w:spacing w:val="-4"/>
        </w:rPr>
        <w:t>Знакомство</w:t>
      </w:r>
      <w:r>
        <w:rPr>
          <w:spacing w:val="-7"/>
        </w:rPr>
        <w:t xml:space="preserve"> </w:t>
      </w:r>
      <w:r>
        <w:rPr>
          <w:spacing w:val="-4"/>
        </w:rPr>
        <w:t>с</w:t>
      </w:r>
      <w:r>
        <w:rPr>
          <w:spacing w:val="-5"/>
        </w:rPr>
        <w:t xml:space="preserve"> </w:t>
      </w:r>
      <w:r>
        <w:rPr>
          <w:spacing w:val="-4"/>
        </w:rPr>
        <w:t>петельными швами.</w:t>
      </w:r>
    </w:p>
    <w:p w:rsidR="00F2546B" w:rsidRDefault="001E25E0">
      <w:pPr>
        <w:pStyle w:val="a3"/>
        <w:spacing w:before="1"/>
        <w:ind w:left="930"/>
        <w:jc w:val="both"/>
      </w:pPr>
      <w:r>
        <w:t>Практика:</w:t>
      </w:r>
      <w:r>
        <w:rPr>
          <w:spacing w:val="41"/>
        </w:rPr>
        <w:t xml:space="preserve">  </w:t>
      </w:r>
      <w:r>
        <w:t>Творческая</w:t>
      </w:r>
      <w:r>
        <w:rPr>
          <w:spacing w:val="44"/>
        </w:rPr>
        <w:t xml:space="preserve">  </w:t>
      </w:r>
      <w:r>
        <w:t>работа.</w:t>
      </w:r>
      <w:r>
        <w:rPr>
          <w:spacing w:val="44"/>
        </w:rPr>
        <w:t xml:space="preserve">  </w:t>
      </w:r>
      <w:r>
        <w:t>Контурная</w:t>
      </w:r>
      <w:r>
        <w:rPr>
          <w:spacing w:val="44"/>
        </w:rPr>
        <w:t xml:space="preserve">  </w:t>
      </w:r>
      <w:r>
        <w:t>вышивка</w:t>
      </w:r>
      <w:r>
        <w:rPr>
          <w:spacing w:val="43"/>
        </w:rPr>
        <w:t xml:space="preserve">  </w:t>
      </w:r>
      <w:r>
        <w:t>петельным</w:t>
      </w:r>
      <w:r>
        <w:rPr>
          <w:spacing w:val="44"/>
        </w:rPr>
        <w:t xml:space="preserve">  </w:t>
      </w:r>
      <w:r>
        <w:t>швом</w:t>
      </w:r>
      <w:r>
        <w:rPr>
          <w:spacing w:val="46"/>
        </w:rPr>
        <w:t xml:space="preserve">  </w:t>
      </w:r>
      <w:r>
        <w:rPr>
          <w:spacing w:val="-10"/>
        </w:rPr>
        <w:t>–</w:t>
      </w:r>
    </w:p>
    <w:p w:rsidR="00F2546B" w:rsidRDefault="001E25E0">
      <w:pPr>
        <w:pStyle w:val="a3"/>
        <w:spacing w:before="1" w:line="298" w:lineRule="exact"/>
        <w:ind w:left="0" w:right="685"/>
        <w:jc w:val="center"/>
      </w:pPr>
      <w:r>
        <w:t>«тамбурный».</w:t>
      </w:r>
      <w:r>
        <w:rPr>
          <w:spacing w:val="-9"/>
        </w:rPr>
        <w:t xml:space="preserve"> </w:t>
      </w:r>
      <w:r>
        <w:t>Объемные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плоскостные</w:t>
      </w:r>
      <w:r>
        <w:rPr>
          <w:spacing w:val="-9"/>
        </w:rPr>
        <w:t xml:space="preserve"> </w:t>
      </w:r>
      <w:r>
        <w:t>работы</w:t>
      </w:r>
      <w:r>
        <w:rPr>
          <w:spacing w:val="-9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вискозных</w:t>
      </w:r>
      <w:r>
        <w:rPr>
          <w:spacing w:val="-9"/>
        </w:rPr>
        <w:t xml:space="preserve"> </w:t>
      </w:r>
      <w:r>
        <w:t>салфеток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фетра.</w:t>
      </w:r>
    </w:p>
    <w:p w:rsidR="00F2546B" w:rsidRDefault="001E25E0">
      <w:pPr>
        <w:spacing w:line="298" w:lineRule="exact"/>
        <w:ind w:left="93" w:right="685"/>
        <w:jc w:val="center"/>
        <w:rPr>
          <w:sz w:val="26"/>
        </w:rPr>
      </w:pPr>
      <w:r>
        <w:rPr>
          <w:b/>
          <w:sz w:val="26"/>
        </w:rPr>
        <w:t>Тема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№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5.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«В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стране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фантазии»</w:t>
      </w:r>
      <w:r>
        <w:rPr>
          <w:b/>
          <w:spacing w:val="-6"/>
          <w:sz w:val="26"/>
        </w:rPr>
        <w:t xml:space="preserve"> </w:t>
      </w:r>
      <w:r>
        <w:rPr>
          <w:sz w:val="26"/>
        </w:rPr>
        <w:t>(поделки</w:t>
      </w:r>
      <w:r>
        <w:rPr>
          <w:spacing w:val="-4"/>
          <w:sz w:val="26"/>
        </w:rPr>
        <w:t xml:space="preserve"> </w:t>
      </w:r>
      <w:r>
        <w:rPr>
          <w:sz w:val="26"/>
        </w:rPr>
        <w:t>из</w:t>
      </w:r>
      <w:r>
        <w:rPr>
          <w:spacing w:val="-7"/>
          <w:sz w:val="26"/>
        </w:rPr>
        <w:t xml:space="preserve"> </w:t>
      </w:r>
      <w:r>
        <w:rPr>
          <w:sz w:val="26"/>
        </w:rPr>
        <w:t>бросового</w:t>
      </w:r>
      <w:r>
        <w:rPr>
          <w:spacing w:val="-6"/>
          <w:sz w:val="26"/>
        </w:rPr>
        <w:t xml:space="preserve"> </w:t>
      </w:r>
      <w:r>
        <w:rPr>
          <w:spacing w:val="-2"/>
          <w:sz w:val="26"/>
        </w:rPr>
        <w:t>материала).</w:t>
      </w:r>
    </w:p>
    <w:p w:rsidR="00F2546B" w:rsidRDefault="001E25E0">
      <w:pPr>
        <w:pStyle w:val="a3"/>
        <w:spacing w:before="1"/>
        <w:ind w:right="220" w:firstLine="707"/>
      </w:pPr>
      <w:r>
        <w:t>Практика:</w:t>
      </w:r>
      <w:r>
        <w:rPr>
          <w:spacing w:val="35"/>
        </w:rPr>
        <w:t xml:space="preserve"> </w:t>
      </w:r>
      <w:proofErr w:type="gramStart"/>
      <w:r>
        <w:t>Изготовление</w:t>
      </w:r>
      <w:r>
        <w:rPr>
          <w:spacing w:val="36"/>
        </w:rPr>
        <w:t xml:space="preserve"> </w:t>
      </w:r>
      <w:r>
        <w:t>поделок</w:t>
      </w:r>
      <w:r>
        <w:rPr>
          <w:spacing w:val="34"/>
        </w:rPr>
        <w:t xml:space="preserve"> </w:t>
      </w:r>
      <w:r>
        <w:t>из</w:t>
      </w:r>
      <w:r>
        <w:rPr>
          <w:spacing w:val="36"/>
        </w:rPr>
        <w:t xml:space="preserve"> </w:t>
      </w:r>
      <w:r>
        <w:t>скрепок,</w:t>
      </w:r>
      <w:r>
        <w:rPr>
          <w:spacing w:val="35"/>
        </w:rPr>
        <w:t xml:space="preserve"> </w:t>
      </w:r>
      <w:r>
        <w:t>коробков,</w:t>
      </w:r>
      <w:r>
        <w:rPr>
          <w:spacing w:val="36"/>
        </w:rPr>
        <w:t xml:space="preserve"> </w:t>
      </w:r>
      <w:r>
        <w:t>пластиковых</w:t>
      </w:r>
      <w:r>
        <w:rPr>
          <w:spacing w:val="35"/>
        </w:rPr>
        <w:t xml:space="preserve"> </w:t>
      </w:r>
      <w:r>
        <w:t>ложек</w:t>
      </w:r>
      <w:r>
        <w:rPr>
          <w:spacing w:val="33"/>
        </w:rPr>
        <w:t xml:space="preserve"> </w:t>
      </w:r>
      <w:r>
        <w:t>и стаканов,</w:t>
      </w:r>
      <w:r>
        <w:rPr>
          <w:spacing w:val="-12"/>
        </w:rPr>
        <w:t xml:space="preserve"> </w:t>
      </w:r>
      <w:r>
        <w:t>фантиков,</w:t>
      </w:r>
      <w:r>
        <w:rPr>
          <w:spacing w:val="-13"/>
        </w:rPr>
        <w:t xml:space="preserve"> </w:t>
      </w:r>
      <w:r>
        <w:t>пластмассовых</w:t>
      </w:r>
      <w:r>
        <w:rPr>
          <w:spacing w:val="-14"/>
        </w:rPr>
        <w:t xml:space="preserve"> </w:t>
      </w:r>
      <w:r>
        <w:t>бутылок,</w:t>
      </w:r>
      <w:r>
        <w:rPr>
          <w:spacing w:val="-11"/>
        </w:rPr>
        <w:t xml:space="preserve"> </w:t>
      </w:r>
      <w:r>
        <w:t>крышек,</w:t>
      </w:r>
      <w:r>
        <w:rPr>
          <w:spacing w:val="-11"/>
        </w:rPr>
        <w:t xml:space="preserve"> </w:t>
      </w:r>
      <w:r>
        <w:t>прищепок,</w:t>
      </w:r>
      <w:r>
        <w:rPr>
          <w:spacing w:val="-13"/>
        </w:rPr>
        <w:t xml:space="preserve"> </w:t>
      </w:r>
      <w:r>
        <w:t>оберток.</w:t>
      </w:r>
      <w:proofErr w:type="gramEnd"/>
    </w:p>
    <w:p w:rsidR="00F2546B" w:rsidRDefault="001E25E0">
      <w:pPr>
        <w:spacing w:line="298" w:lineRule="exact"/>
        <w:ind w:left="930"/>
        <w:rPr>
          <w:sz w:val="26"/>
        </w:rPr>
      </w:pPr>
      <w:r>
        <w:rPr>
          <w:b/>
          <w:sz w:val="26"/>
        </w:rPr>
        <w:t>Тема</w:t>
      </w:r>
      <w:r>
        <w:rPr>
          <w:b/>
          <w:spacing w:val="-13"/>
          <w:sz w:val="26"/>
        </w:rPr>
        <w:t xml:space="preserve"> </w:t>
      </w:r>
      <w:r>
        <w:rPr>
          <w:b/>
          <w:sz w:val="26"/>
        </w:rPr>
        <w:t>№</w:t>
      </w:r>
      <w:r>
        <w:rPr>
          <w:b/>
          <w:spacing w:val="-12"/>
          <w:sz w:val="26"/>
        </w:rPr>
        <w:t xml:space="preserve"> </w:t>
      </w:r>
      <w:r>
        <w:rPr>
          <w:b/>
          <w:sz w:val="26"/>
        </w:rPr>
        <w:t>6.</w:t>
      </w:r>
      <w:r>
        <w:rPr>
          <w:b/>
          <w:spacing w:val="-13"/>
          <w:sz w:val="26"/>
        </w:rPr>
        <w:t xml:space="preserve"> </w:t>
      </w:r>
      <w:r>
        <w:rPr>
          <w:b/>
          <w:sz w:val="26"/>
        </w:rPr>
        <w:t>«Волшебное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зёрнышко»</w:t>
      </w:r>
      <w:r>
        <w:rPr>
          <w:b/>
          <w:spacing w:val="-6"/>
          <w:sz w:val="26"/>
        </w:rPr>
        <w:t xml:space="preserve"> </w:t>
      </w:r>
      <w:r>
        <w:rPr>
          <w:sz w:val="26"/>
        </w:rPr>
        <w:t>(работа</w:t>
      </w:r>
      <w:r>
        <w:rPr>
          <w:spacing w:val="-9"/>
          <w:sz w:val="26"/>
        </w:rPr>
        <w:t xml:space="preserve"> </w:t>
      </w:r>
      <w:r>
        <w:rPr>
          <w:sz w:val="26"/>
        </w:rPr>
        <w:t>с</w:t>
      </w:r>
      <w:r>
        <w:rPr>
          <w:spacing w:val="-9"/>
          <w:sz w:val="26"/>
        </w:rPr>
        <w:t xml:space="preserve"> </w:t>
      </w:r>
      <w:r>
        <w:rPr>
          <w:sz w:val="26"/>
        </w:rPr>
        <w:t>крупой</w:t>
      </w:r>
      <w:r>
        <w:rPr>
          <w:spacing w:val="-6"/>
          <w:sz w:val="26"/>
        </w:rPr>
        <w:t xml:space="preserve"> </w:t>
      </w:r>
      <w:r>
        <w:rPr>
          <w:sz w:val="26"/>
        </w:rPr>
        <w:t>и</w:t>
      </w:r>
      <w:r>
        <w:rPr>
          <w:spacing w:val="-9"/>
          <w:sz w:val="26"/>
        </w:rPr>
        <w:t xml:space="preserve"> </w:t>
      </w:r>
      <w:r>
        <w:rPr>
          <w:spacing w:val="-2"/>
          <w:sz w:val="26"/>
        </w:rPr>
        <w:t>макаронами).</w:t>
      </w:r>
    </w:p>
    <w:p w:rsidR="00F2546B" w:rsidRDefault="001E25E0">
      <w:pPr>
        <w:pStyle w:val="a3"/>
        <w:ind w:right="220" w:firstLine="707"/>
      </w:pPr>
      <w:r>
        <w:t>Теория:</w:t>
      </w:r>
      <w:r>
        <w:rPr>
          <w:spacing w:val="38"/>
        </w:rPr>
        <w:t xml:space="preserve"> </w:t>
      </w:r>
      <w:r>
        <w:t>Правила</w:t>
      </w:r>
      <w:r>
        <w:rPr>
          <w:spacing w:val="40"/>
        </w:rPr>
        <w:t xml:space="preserve"> </w:t>
      </w:r>
      <w:r>
        <w:t>составления</w:t>
      </w:r>
      <w:r>
        <w:rPr>
          <w:spacing w:val="40"/>
        </w:rPr>
        <w:t xml:space="preserve"> </w:t>
      </w:r>
      <w:r>
        <w:t>аппликаций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круп.</w:t>
      </w:r>
      <w:r>
        <w:rPr>
          <w:spacing w:val="40"/>
        </w:rPr>
        <w:t xml:space="preserve"> </w:t>
      </w:r>
      <w:r>
        <w:t>Декорирование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приемы работы, инструменты.</w:t>
      </w:r>
    </w:p>
    <w:p w:rsidR="00F2546B" w:rsidRDefault="001E25E0">
      <w:pPr>
        <w:pStyle w:val="a3"/>
        <w:spacing w:before="1" w:line="298" w:lineRule="exact"/>
        <w:ind w:left="930"/>
      </w:pPr>
      <w:r>
        <w:t>Практика:</w:t>
      </w:r>
      <w:r>
        <w:rPr>
          <w:spacing w:val="20"/>
        </w:rPr>
        <w:t xml:space="preserve"> </w:t>
      </w:r>
      <w:r>
        <w:t>Изготовление</w:t>
      </w:r>
      <w:r>
        <w:rPr>
          <w:spacing w:val="19"/>
        </w:rPr>
        <w:t xml:space="preserve"> </w:t>
      </w:r>
      <w:r>
        <w:t>панно</w:t>
      </w:r>
      <w:r>
        <w:rPr>
          <w:spacing w:val="19"/>
        </w:rPr>
        <w:t xml:space="preserve"> </w:t>
      </w:r>
      <w:r>
        <w:t>из</w:t>
      </w:r>
      <w:r>
        <w:rPr>
          <w:spacing w:val="20"/>
        </w:rPr>
        <w:t xml:space="preserve"> </w:t>
      </w:r>
      <w:r>
        <w:t>круп.</w:t>
      </w:r>
      <w:r>
        <w:rPr>
          <w:spacing w:val="19"/>
        </w:rPr>
        <w:t xml:space="preserve"> </w:t>
      </w:r>
      <w:r>
        <w:t>Декор</w:t>
      </w:r>
      <w:r>
        <w:rPr>
          <w:spacing w:val="21"/>
        </w:rPr>
        <w:t xml:space="preserve"> </w:t>
      </w:r>
      <w:r>
        <w:t>крупами</w:t>
      </w:r>
      <w:r>
        <w:rPr>
          <w:spacing w:val="18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макаронами</w:t>
      </w:r>
      <w:r>
        <w:rPr>
          <w:spacing w:val="22"/>
        </w:rPr>
        <w:t xml:space="preserve"> </w:t>
      </w:r>
      <w:r>
        <w:rPr>
          <w:spacing w:val="-2"/>
        </w:rPr>
        <w:t>«Ваза»,</w:t>
      </w:r>
    </w:p>
    <w:p w:rsidR="00F2546B" w:rsidRDefault="001E25E0">
      <w:pPr>
        <w:pStyle w:val="a3"/>
        <w:spacing w:line="298" w:lineRule="exact"/>
      </w:pPr>
      <w:r>
        <w:rPr>
          <w:spacing w:val="-2"/>
        </w:rPr>
        <w:t>«Фоторамка».</w:t>
      </w:r>
    </w:p>
    <w:p w:rsidR="00F2546B" w:rsidRDefault="001E25E0">
      <w:pPr>
        <w:spacing w:before="9"/>
        <w:ind w:left="3059" w:right="3060"/>
        <w:jc w:val="center"/>
        <w:rPr>
          <w:b/>
          <w:sz w:val="26"/>
        </w:rPr>
      </w:pPr>
      <w:r>
        <w:rPr>
          <w:b/>
          <w:sz w:val="26"/>
        </w:rPr>
        <w:t>Методическое</w:t>
      </w:r>
      <w:r>
        <w:rPr>
          <w:b/>
          <w:spacing w:val="-17"/>
          <w:sz w:val="26"/>
        </w:rPr>
        <w:t xml:space="preserve"> </w:t>
      </w:r>
      <w:r>
        <w:rPr>
          <w:b/>
          <w:sz w:val="26"/>
        </w:rPr>
        <w:t>обеспечение Второй год обучения.</w:t>
      </w:r>
    </w:p>
    <w:p w:rsidR="00F2546B" w:rsidRDefault="00F2546B">
      <w:pPr>
        <w:pStyle w:val="a3"/>
        <w:spacing w:before="67"/>
        <w:ind w:left="0"/>
        <w:rPr>
          <w:b/>
          <w:sz w:val="20"/>
        </w:rPr>
      </w:pPr>
    </w:p>
    <w:tbl>
      <w:tblPr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7"/>
        <w:gridCol w:w="1700"/>
        <w:gridCol w:w="1702"/>
        <w:gridCol w:w="1844"/>
        <w:gridCol w:w="1986"/>
        <w:gridCol w:w="1700"/>
      </w:tblGrid>
      <w:tr w:rsidR="00F2546B">
        <w:trPr>
          <w:trHeight w:val="830"/>
        </w:trPr>
        <w:tc>
          <w:tcPr>
            <w:tcW w:w="427" w:type="dxa"/>
          </w:tcPr>
          <w:p w:rsidR="00F2546B" w:rsidRDefault="001E25E0">
            <w:pPr>
              <w:pStyle w:val="TableParagraph"/>
              <w:spacing w:line="275" w:lineRule="exact"/>
              <w:ind w:left="59" w:right="2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1700" w:type="dxa"/>
          </w:tcPr>
          <w:p w:rsidR="00F2546B" w:rsidRDefault="001E25E0">
            <w:pPr>
              <w:pStyle w:val="TableParagraph"/>
              <w:spacing w:line="275" w:lineRule="exact"/>
              <w:ind w:left="48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Раздел</w:t>
            </w:r>
          </w:p>
        </w:tc>
        <w:tc>
          <w:tcPr>
            <w:tcW w:w="1702" w:type="dxa"/>
          </w:tcPr>
          <w:p w:rsidR="00F2546B" w:rsidRDefault="001E25E0">
            <w:pPr>
              <w:pStyle w:val="TableParagraph"/>
              <w:ind w:left="414" w:firstLine="6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Форма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1844" w:type="dxa"/>
          </w:tcPr>
          <w:p w:rsidR="00F2546B" w:rsidRDefault="001E25E0">
            <w:pPr>
              <w:pStyle w:val="TableParagraph"/>
              <w:ind w:left="512" w:right="354" w:hanging="152"/>
              <w:rPr>
                <w:b/>
                <w:sz w:val="24"/>
              </w:rPr>
            </w:pPr>
            <w:r>
              <w:rPr>
                <w:b/>
                <w:sz w:val="24"/>
              </w:rPr>
              <w:t>Приемы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методы</w:t>
            </w:r>
          </w:p>
        </w:tc>
        <w:tc>
          <w:tcPr>
            <w:tcW w:w="1986" w:type="dxa"/>
          </w:tcPr>
          <w:p w:rsidR="00F2546B" w:rsidRDefault="001E25E0">
            <w:pPr>
              <w:pStyle w:val="TableParagraph"/>
              <w:ind w:left="150" w:right="43" w:hanging="1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Дидактический </w:t>
            </w:r>
            <w:r>
              <w:rPr>
                <w:b/>
                <w:sz w:val="24"/>
              </w:rPr>
              <w:t>материал,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ТСО</w:t>
            </w:r>
          </w:p>
        </w:tc>
        <w:tc>
          <w:tcPr>
            <w:tcW w:w="1700" w:type="dxa"/>
          </w:tcPr>
          <w:p w:rsidR="00F2546B" w:rsidRDefault="001E25E0">
            <w:pPr>
              <w:pStyle w:val="TableParagraph"/>
              <w:ind w:left="219" w:firstLine="22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Формы подведения</w:t>
            </w:r>
          </w:p>
          <w:p w:rsidR="00F2546B" w:rsidRDefault="001E25E0">
            <w:pPr>
              <w:pStyle w:val="TableParagraph"/>
              <w:spacing w:line="259" w:lineRule="exact"/>
              <w:ind w:left="47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итогов</w:t>
            </w:r>
          </w:p>
        </w:tc>
      </w:tr>
      <w:tr w:rsidR="00F2546B">
        <w:trPr>
          <w:trHeight w:val="827"/>
        </w:trPr>
        <w:tc>
          <w:tcPr>
            <w:tcW w:w="427" w:type="dxa"/>
          </w:tcPr>
          <w:p w:rsidR="00F2546B" w:rsidRDefault="001E25E0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0" w:type="dxa"/>
          </w:tcPr>
          <w:p w:rsidR="00F2546B" w:rsidRDefault="001E25E0">
            <w:pPr>
              <w:pStyle w:val="TableParagraph"/>
              <w:ind w:left="458" w:right="401" w:hanging="46"/>
              <w:rPr>
                <w:sz w:val="24"/>
              </w:rPr>
            </w:pPr>
            <w:r>
              <w:rPr>
                <w:spacing w:val="-2"/>
                <w:sz w:val="24"/>
              </w:rPr>
              <w:t>Вводное занятие</w:t>
            </w:r>
          </w:p>
        </w:tc>
        <w:tc>
          <w:tcPr>
            <w:tcW w:w="1702" w:type="dxa"/>
          </w:tcPr>
          <w:p w:rsidR="00F2546B" w:rsidRDefault="001E25E0">
            <w:pPr>
              <w:pStyle w:val="TableParagraph"/>
              <w:spacing w:line="268" w:lineRule="exact"/>
              <w:ind w:left="477"/>
              <w:rPr>
                <w:sz w:val="24"/>
              </w:rPr>
            </w:pPr>
            <w:r>
              <w:rPr>
                <w:spacing w:val="-2"/>
                <w:sz w:val="24"/>
              </w:rPr>
              <w:t>Беседа.</w:t>
            </w:r>
          </w:p>
        </w:tc>
        <w:tc>
          <w:tcPr>
            <w:tcW w:w="1844" w:type="dxa"/>
          </w:tcPr>
          <w:p w:rsidR="00F2546B" w:rsidRDefault="001E25E0">
            <w:pPr>
              <w:pStyle w:val="TableParagraph"/>
              <w:ind w:left="349" w:right="307" w:hanging="22"/>
              <w:rPr>
                <w:sz w:val="24"/>
              </w:rPr>
            </w:pPr>
            <w:r>
              <w:rPr>
                <w:spacing w:val="-2"/>
                <w:sz w:val="24"/>
              </w:rPr>
              <w:t>Словесные, наглядные.</w:t>
            </w:r>
          </w:p>
        </w:tc>
        <w:tc>
          <w:tcPr>
            <w:tcW w:w="1986" w:type="dxa"/>
          </w:tcPr>
          <w:p w:rsidR="00F2546B" w:rsidRDefault="001E25E0">
            <w:pPr>
              <w:pStyle w:val="TableParagraph"/>
              <w:ind w:left="330" w:right="43" w:hanging="204"/>
              <w:rPr>
                <w:sz w:val="24"/>
              </w:rPr>
            </w:pPr>
            <w:r>
              <w:rPr>
                <w:spacing w:val="-2"/>
                <w:sz w:val="24"/>
              </w:rPr>
              <w:t>Иллюстративная наглядность.</w:t>
            </w:r>
          </w:p>
        </w:tc>
        <w:tc>
          <w:tcPr>
            <w:tcW w:w="1700" w:type="dxa"/>
          </w:tcPr>
          <w:p w:rsidR="00F2546B" w:rsidRDefault="001E25E0">
            <w:pPr>
              <w:pStyle w:val="TableParagraph"/>
              <w:ind w:left="113" w:right="10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Просмотр работ,</w:t>
            </w:r>
          </w:p>
          <w:p w:rsidR="00F2546B" w:rsidRDefault="001E25E0">
            <w:pPr>
              <w:pStyle w:val="TableParagraph"/>
              <w:spacing w:line="264" w:lineRule="exact"/>
              <w:ind w:left="108" w:right="10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обсуждение.</w:t>
            </w:r>
          </w:p>
        </w:tc>
      </w:tr>
      <w:tr w:rsidR="00F2546B">
        <w:trPr>
          <w:trHeight w:val="1379"/>
        </w:trPr>
        <w:tc>
          <w:tcPr>
            <w:tcW w:w="427" w:type="dxa"/>
          </w:tcPr>
          <w:p w:rsidR="00F2546B" w:rsidRDefault="001E25E0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0" w:type="dxa"/>
          </w:tcPr>
          <w:p w:rsidR="00F2546B" w:rsidRDefault="001E25E0">
            <w:pPr>
              <w:pStyle w:val="TableParagraph"/>
              <w:ind w:left="338" w:hanging="149"/>
              <w:rPr>
                <w:sz w:val="24"/>
              </w:rPr>
            </w:pPr>
            <w:r>
              <w:rPr>
                <w:spacing w:val="-2"/>
                <w:sz w:val="24"/>
              </w:rPr>
              <w:t>«Мастерская природы»</w:t>
            </w:r>
          </w:p>
        </w:tc>
        <w:tc>
          <w:tcPr>
            <w:tcW w:w="1702" w:type="dxa"/>
          </w:tcPr>
          <w:p w:rsidR="00F2546B" w:rsidRDefault="001E25E0">
            <w:pPr>
              <w:pStyle w:val="TableParagraph"/>
              <w:spacing w:line="268" w:lineRule="exact"/>
              <w:ind w:left="94" w:right="8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Беседа,</w:t>
            </w:r>
          </w:p>
          <w:p w:rsidR="00F2546B" w:rsidRDefault="001E25E0">
            <w:pPr>
              <w:pStyle w:val="TableParagraph"/>
              <w:ind w:left="95" w:right="8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работа.</w:t>
            </w:r>
          </w:p>
        </w:tc>
        <w:tc>
          <w:tcPr>
            <w:tcW w:w="1844" w:type="dxa"/>
          </w:tcPr>
          <w:p w:rsidR="00F2546B" w:rsidRDefault="001E25E0">
            <w:pPr>
              <w:pStyle w:val="TableParagraph"/>
              <w:ind w:left="196" w:right="185" w:hanging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Словесные, практические, наглядные.</w:t>
            </w:r>
          </w:p>
        </w:tc>
        <w:tc>
          <w:tcPr>
            <w:tcW w:w="1986" w:type="dxa"/>
          </w:tcPr>
          <w:p w:rsidR="00F2546B" w:rsidRDefault="001E25E0">
            <w:pPr>
              <w:pStyle w:val="TableParagraph"/>
              <w:ind w:left="100" w:right="98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теме.</w:t>
            </w:r>
          </w:p>
          <w:p w:rsidR="00F2546B" w:rsidRDefault="001E25E0">
            <w:pPr>
              <w:pStyle w:val="TableParagraph"/>
              <w:spacing w:line="270" w:lineRule="atLeast"/>
              <w:ind w:left="277" w:right="276" w:hanging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Природный материал, инструменты.</w:t>
            </w:r>
          </w:p>
        </w:tc>
        <w:tc>
          <w:tcPr>
            <w:tcW w:w="1700" w:type="dxa"/>
          </w:tcPr>
          <w:p w:rsidR="00F2546B" w:rsidRDefault="001E25E0">
            <w:pPr>
              <w:pStyle w:val="TableParagraph"/>
              <w:ind w:left="110" w:right="10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работа.</w:t>
            </w:r>
          </w:p>
          <w:p w:rsidR="00F2546B" w:rsidRDefault="001E25E0">
            <w:pPr>
              <w:pStyle w:val="TableParagraph"/>
              <w:ind w:left="108" w:right="10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Выставка.</w:t>
            </w:r>
          </w:p>
        </w:tc>
      </w:tr>
      <w:tr w:rsidR="00F2546B">
        <w:trPr>
          <w:trHeight w:val="1103"/>
        </w:trPr>
        <w:tc>
          <w:tcPr>
            <w:tcW w:w="427" w:type="dxa"/>
          </w:tcPr>
          <w:p w:rsidR="00F2546B" w:rsidRDefault="001E25E0">
            <w:pPr>
              <w:pStyle w:val="TableParagraph"/>
              <w:spacing w:line="267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700" w:type="dxa"/>
          </w:tcPr>
          <w:p w:rsidR="00F2546B" w:rsidRDefault="001E25E0">
            <w:pPr>
              <w:pStyle w:val="TableParagraph"/>
              <w:ind w:left="434" w:right="302" w:hanging="125"/>
              <w:rPr>
                <w:sz w:val="24"/>
              </w:rPr>
            </w:pPr>
            <w:r>
              <w:rPr>
                <w:spacing w:val="-2"/>
                <w:sz w:val="24"/>
              </w:rPr>
              <w:t>«Чудесная бумага»</w:t>
            </w:r>
          </w:p>
        </w:tc>
        <w:tc>
          <w:tcPr>
            <w:tcW w:w="1702" w:type="dxa"/>
          </w:tcPr>
          <w:p w:rsidR="00F2546B" w:rsidRDefault="001E25E0">
            <w:pPr>
              <w:pStyle w:val="TableParagraph"/>
              <w:spacing w:line="267" w:lineRule="exact"/>
              <w:ind w:left="94" w:right="8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Беседа,</w:t>
            </w:r>
          </w:p>
          <w:p w:rsidR="00F2546B" w:rsidRDefault="001E25E0">
            <w:pPr>
              <w:pStyle w:val="TableParagraph"/>
              <w:ind w:left="97" w:right="8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практическое занятие.</w:t>
            </w:r>
          </w:p>
          <w:p w:rsidR="00F2546B" w:rsidRDefault="001E25E0">
            <w:pPr>
              <w:pStyle w:val="TableParagraph"/>
              <w:spacing w:line="264" w:lineRule="exact"/>
              <w:ind w:left="94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Мастер-класс.</w:t>
            </w:r>
          </w:p>
        </w:tc>
        <w:tc>
          <w:tcPr>
            <w:tcW w:w="1844" w:type="dxa"/>
          </w:tcPr>
          <w:p w:rsidR="00F2546B" w:rsidRDefault="001E25E0">
            <w:pPr>
              <w:pStyle w:val="TableParagraph"/>
              <w:ind w:left="196" w:right="185" w:hanging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Словесные, практические, наглядные.</w:t>
            </w:r>
          </w:p>
        </w:tc>
        <w:tc>
          <w:tcPr>
            <w:tcW w:w="1986" w:type="dxa"/>
          </w:tcPr>
          <w:p w:rsidR="00F2546B" w:rsidRDefault="001E25E0">
            <w:pPr>
              <w:pStyle w:val="TableParagraph"/>
              <w:ind w:left="100" w:right="98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теме.</w:t>
            </w:r>
          </w:p>
          <w:p w:rsidR="00F2546B" w:rsidRDefault="001E25E0">
            <w:pPr>
              <w:pStyle w:val="TableParagraph"/>
              <w:spacing w:line="270" w:lineRule="atLeast"/>
              <w:ind w:left="99" w:right="98"/>
              <w:jc w:val="center"/>
              <w:rPr>
                <w:sz w:val="24"/>
              </w:rPr>
            </w:pPr>
            <w:r>
              <w:rPr>
                <w:sz w:val="24"/>
              </w:rPr>
              <w:t>Материалы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занятий.</w:t>
            </w:r>
          </w:p>
        </w:tc>
        <w:tc>
          <w:tcPr>
            <w:tcW w:w="1700" w:type="dxa"/>
          </w:tcPr>
          <w:p w:rsidR="00F2546B" w:rsidRDefault="001E25E0">
            <w:pPr>
              <w:pStyle w:val="TableParagraph"/>
              <w:ind w:left="110" w:right="10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Коллективная работа.</w:t>
            </w:r>
          </w:p>
          <w:p w:rsidR="00F2546B" w:rsidRDefault="001E25E0">
            <w:pPr>
              <w:pStyle w:val="TableParagraph"/>
              <w:ind w:left="108" w:right="10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Выставка.</w:t>
            </w:r>
          </w:p>
        </w:tc>
      </w:tr>
      <w:tr w:rsidR="00F2546B">
        <w:trPr>
          <w:trHeight w:val="1655"/>
        </w:trPr>
        <w:tc>
          <w:tcPr>
            <w:tcW w:w="427" w:type="dxa"/>
          </w:tcPr>
          <w:p w:rsidR="00F2546B" w:rsidRDefault="001E25E0">
            <w:pPr>
              <w:pStyle w:val="TableParagraph"/>
              <w:spacing w:line="267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700" w:type="dxa"/>
          </w:tcPr>
          <w:p w:rsidR="00F2546B" w:rsidRDefault="001E25E0">
            <w:pPr>
              <w:pStyle w:val="TableParagraph"/>
              <w:ind w:left="374" w:hanging="156"/>
              <w:rPr>
                <w:sz w:val="24"/>
              </w:rPr>
            </w:pPr>
            <w:r>
              <w:rPr>
                <w:spacing w:val="-2"/>
                <w:sz w:val="24"/>
              </w:rPr>
              <w:t>«Загадочная ниточка»</w:t>
            </w:r>
          </w:p>
        </w:tc>
        <w:tc>
          <w:tcPr>
            <w:tcW w:w="1702" w:type="dxa"/>
          </w:tcPr>
          <w:p w:rsidR="00F2546B" w:rsidRDefault="001E25E0">
            <w:pPr>
              <w:pStyle w:val="TableParagraph"/>
              <w:spacing w:line="267" w:lineRule="exact"/>
              <w:ind w:left="94" w:right="8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Беседа,</w:t>
            </w:r>
          </w:p>
          <w:p w:rsidR="00F2546B" w:rsidRDefault="001E25E0">
            <w:pPr>
              <w:pStyle w:val="TableParagraph"/>
              <w:ind w:left="165" w:right="155" w:hanging="2"/>
              <w:jc w:val="center"/>
              <w:rPr>
                <w:sz w:val="24"/>
              </w:rPr>
            </w:pPr>
            <w:r>
              <w:rPr>
                <w:sz w:val="24"/>
              </w:rPr>
              <w:t>ролевая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игра. </w:t>
            </w:r>
            <w:r>
              <w:rPr>
                <w:spacing w:val="-2"/>
                <w:sz w:val="24"/>
              </w:rPr>
              <w:t>Презентация. Творческая мастерская.</w:t>
            </w:r>
          </w:p>
        </w:tc>
        <w:tc>
          <w:tcPr>
            <w:tcW w:w="1844" w:type="dxa"/>
          </w:tcPr>
          <w:p w:rsidR="00F2546B" w:rsidRDefault="001E25E0">
            <w:pPr>
              <w:pStyle w:val="TableParagraph"/>
              <w:ind w:left="196" w:right="185" w:hanging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Словесные, практические, наглядные.</w:t>
            </w:r>
          </w:p>
        </w:tc>
        <w:tc>
          <w:tcPr>
            <w:tcW w:w="1986" w:type="dxa"/>
          </w:tcPr>
          <w:p w:rsidR="00F2546B" w:rsidRDefault="001E25E0">
            <w:pPr>
              <w:pStyle w:val="TableParagraph"/>
              <w:ind w:left="121" w:right="120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Раздаточный материал, технологические </w:t>
            </w:r>
            <w:r>
              <w:rPr>
                <w:sz w:val="24"/>
              </w:rPr>
              <w:t xml:space="preserve">карты, карта по </w:t>
            </w:r>
            <w:r>
              <w:rPr>
                <w:spacing w:val="-2"/>
                <w:sz w:val="24"/>
              </w:rPr>
              <w:t>технике</w:t>
            </w:r>
          </w:p>
          <w:p w:rsidR="00F2546B" w:rsidRDefault="001E25E0">
            <w:pPr>
              <w:pStyle w:val="TableParagraph"/>
              <w:spacing w:line="264" w:lineRule="exact"/>
              <w:ind w:left="101" w:right="9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безопасности.</w:t>
            </w:r>
          </w:p>
        </w:tc>
        <w:tc>
          <w:tcPr>
            <w:tcW w:w="1700" w:type="dxa"/>
          </w:tcPr>
          <w:p w:rsidR="00F2546B" w:rsidRDefault="001E25E0">
            <w:pPr>
              <w:pStyle w:val="TableParagraph"/>
              <w:ind w:left="264" w:right="259" w:hanging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Выставка. Творческая работа.</w:t>
            </w:r>
          </w:p>
        </w:tc>
      </w:tr>
      <w:tr w:rsidR="00F2546B">
        <w:trPr>
          <w:trHeight w:val="1103"/>
        </w:trPr>
        <w:tc>
          <w:tcPr>
            <w:tcW w:w="427" w:type="dxa"/>
          </w:tcPr>
          <w:p w:rsidR="00F2546B" w:rsidRDefault="001E25E0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1700" w:type="dxa"/>
          </w:tcPr>
          <w:p w:rsidR="00F2546B" w:rsidRDefault="001E25E0">
            <w:pPr>
              <w:pStyle w:val="TableParagraph"/>
              <w:ind w:left="311" w:firstLine="31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стране </w:t>
            </w:r>
            <w:r>
              <w:rPr>
                <w:spacing w:val="-2"/>
                <w:sz w:val="24"/>
              </w:rPr>
              <w:t>фантазии»</w:t>
            </w:r>
          </w:p>
        </w:tc>
        <w:tc>
          <w:tcPr>
            <w:tcW w:w="1702" w:type="dxa"/>
          </w:tcPr>
          <w:p w:rsidR="00F2546B" w:rsidRDefault="001E25E0">
            <w:pPr>
              <w:pStyle w:val="TableParagraph"/>
              <w:spacing w:line="268" w:lineRule="exact"/>
              <w:ind w:left="94" w:right="8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Беседа.</w:t>
            </w:r>
          </w:p>
          <w:p w:rsidR="00F2546B" w:rsidRDefault="001E25E0">
            <w:pPr>
              <w:pStyle w:val="TableParagraph"/>
              <w:ind w:left="122" w:right="116" w:firstLine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Презентация. Мастер-класс.</w:t>
            </w:r>
          </w:p>
        </w:tc>
        <w:tc>
          <w:tcPr>
            <w:tcW w:w="1844" w:type="dxa"/>
          </w:tcPr>
          <w:p w:rsidR="00F2546B" w:rsidRDefault="001E25E0">
            <w:pPr>
              <w:pStyle w:val="TableParagraph"/>
              <w:ind w:left="196" w:right="184" w:hanging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Словесные, практические, наглядные.</w:t>
            </w:r>
          </w:p>
        </w:tc>
        <w:tc>
          <w:tcPr>
            <w:tcW w:w="1986" w:type="dxa"/>
          </w:tcPr>
          <w:p w:rsidR="00F2546B" w:rsidRDefault="001E25E0">
            <w:pPr>
              <w:pStyle w:val="TableParagraph"/>
              <w:spacing w:line="268" w:lineRule="exact"/>
              <w:ind w:left="97" w:right="9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Видеоматериал</w:t>
            </w:r>
          </w:p>
          <w:p w:rsidR="00F2546B" w:rsidRDefault="001E25E0">
            <w:pPr>
              <w:pStyle w:val="TableParagraph"/>
              <w:ind w:left="98" w:right="98"/>
              <w:jc w:val="center"/>
              <w:rPr>
                <w:sz w:val="24"/>
              </w:rPr>
            </w:pPr>
            <w:r>
              <w:rPr>
                <w:sz w:val="24"/>
              </w:rPr>
              <w:t>«Вторая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жизнь </w:t>
            </w:r>
            <w:proofErr w:type="gramStart"/>
            <w:r>
              <w:rPr>
                <w:spacing w:val="-2"/>
                <w:sz w:val="24"/>
              </w:rPr>
              <w:t>ненужных</w:t>
            </w:r>
            <w:proofErr w:type="gramEnd"/>
          </w:p>
          <w:p w:rsidR="00F2546B" w:rsidRDefault="001E25E0">
            <w:pPr>
              <w:pStyle w:val="TableParagraph"/>
              <w:spacing w:line="264" w:lineRule="exact"/>
              <w:ind w:left="97" w:right="10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вещей».</w:t>
            </w:r>
          </w:p>
        </w:tc>
        <w:tc>
          <w:tcPr>
            <w:tcW w:w="1700" w:type="dxa"/>
          </w:tcPr>
          <w:p w:rsidR="00F2546B" w:rsidRDefault="001E25E0">
            <w:pPr>
              <w:pStyle w:val="TableParagraph"/>
              <w:ind w:left="327" w:right="325" w:firstLine="160"/>
              <w:rPr>
                <w:sz w:val="24"/>
              </w:rPr>
            </w:pPr>
            <w:r>
              <w:rPr>
                <w:spacing w:val="-2"/>
                <w:sz w:val="24"/>
              </w:rPr>
              <w:t>Панно. Выставка.</w:t>
            </w:r>
          </w:p>
        </w:tc>
      </w:tr>
      <w:tr w:rsidR="00F2546B">
        <w:trPr>
          <w:trHeight w:val="1656"/>
        </w:trPr>
        <w:tc>
          <w:tcPr>
            <w:tcW w:w="427" w:type="dxa"/>
          </w:tcPr>
          <w:p w:rsidR="00F2546B" w:rsidRDefault="001E25E0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1700" w:type="dxa"/>
          </w:tcPr>
          <w:p w:rsidR="00F2546B" w:rsidRDefault="001E25E0">
            <w:pPr>
              <w:pStyle w:val="TableParagraph"/>
              <w:ind w:left="271" w:hanging="68"/>
              <w:rPr>
                <w:sz w:val="24"/>
              </w:rPr>
            </w:pPr>
            <w:r>
              <w:rPr>
                <w:spacing w:val="-2"/>
                <w:sz w:val="24"/>
              </w:rPr>
              <w:t>«Волшебное зернышко»</w:t>
            </w:r>
          </w:p>
        </w:tc>
        <w:tc>
          <w:tcPr>
            <w:tcW w:w="1702" w:type="dxa"/>
          </w:tcPr>
          <w:p w:rsidR="00F2546B" w:rsidRDefault="001E25E0">
            <w:pPr>
              <w:pStyle w:val="TableParagraph"/>
              <w:spacing w:line="268" w:lineRule="exact"/>
              <w:ind w:left="94" w:right="8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Беседа.</w:t>
            </w:r>
          </w:p>
          <w:p w:rsidR="00F2546B" w:rsidRDefault="001E25E0">
            <w:pPr>
              <w:pStyle w:val="TableParagraph"/>
              <w:ind w:left="96" w:right="8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работа.</w:t>
            </w:r>
          </w:p>
        </w:tc>
        <w:tc>
          <w:tcPr>
            <w:tcW w:w="1844" w:type="dxa"/>
          </w:tcPr>
          <w:p w:rsidR="00F2546B" w:rsidRDefault="001E25E0">
            <w:pPr>
              <w:pStyle w:val="TableParagraph"/>
              <w:ind w:left="196" w:right="185" w:hanging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Словесные, практические, наглядные.</w:t>
            </w:r>
          </w:p>
        </w:tc>
        <w:tc>
          <w:tcPr>
            <w:tcW w:w="1986" w:type="dxa"/>
          </w:tcPr>
          <w:p w:rsidR="00F2546B" w:rsidRDefault="001E25E0">
            <w:pPr>
              <w:pStyle w:val="TableParagraph"/>
              <w:ind w:left="121" w:right="120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Раздаточный материал, технологические </w:t>
            </w:r>
            <w:r>
              <w:rPr>
                <w:sz w:val="24"/>
              </w:rPr>
              <w:t xml:space="preserve">карты, карта по </w:t>
            </w:r>
            <w:r>
              <w:rPr>
                <w:spacing w:val="-2"/>
                <w:sz w:val="24"/>
              </w:rPr>
              <w:t>технике</w:t>
            </w:r>
          </w:p>
          <w:p w:rsidR="00F2546B" w:rsidRDefault="001E25E0">
            <w:pPr>
              <w:pStyle w:val="TableParagraph"/>
              <w:spacing w:line="264" w:lineRule="exact"/>
              <w:ind w:left="101" w:right="9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безопасности.</w:t>
            </w:r>
          </w:p>
        </w:tc>
        <w:tc>
          <w:tcPr>
            <w:tcW w:w="1700" w:type="dxa"/>
          </w:tcPr>
          <w:p w:rsidR="00F2546B" w:rsidRDefault="001E25E0">
            <w:pPr>
              <w:pStyle w:val="TableParagraph"/>
              <w:ind w:left="110" w:right="10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работа.</w:t>
            </w:r>
          </w:p>
          <w:p w:rsidR="00F2546B" w:rsidRDefault="001E25E0">
            <w:pPr>
              <w:pStyle w:val="TableParagraph"/>
              <w:ind w:left="108" w:right="10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Выставка.</w:t>
            </w:r>
          </w:p>
        </w:tc>
      </w:tr>
    </w:tbl>
    <w:p w:rsidR="00F2546B" w:rsidRDefault="00F2546B">
      <w:pPr>
        <w:jc w:val="center"/>
        <w:rPr>
          <w:sz w:val="24"/>
        </w:rPr>
        <w:sectPr w:rsidR="00F2546B">
          <w:pgSz w:w="11910" w:h="16840"/>
          <w:pgMar w:top="1040" w:right="340" w:bottom="1200" w:left="1480" w:header="0" w:footer="982" w:gutter="0"/>
          <w:cols w:space="720"/>
        </w:sectPr>
      </w:pPr>
    </w:p>
    <w:p w:rsidR="00F2546B" w:rsidRDefault="001E25E0">
      <w:pPr>
        <w:pStyle w:val="1"/>
        <w:spacing w:before="74"/>
      </w:pPr>
      <w:r>
        <w:lastRenderedPageBreak/>
        <w:t>УЧЕБНО</w:t>
      </w:r>
      <w:r>
        <w:rPr>
          <w:spacing w:val="-5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ТЕМАТИЧЕСКИЙ</w:t>
      </w:r>
      <w:r>
        <w:rPr>
          <w:spacing w:val="79"/>
          <w:w w:val="150"/>
        </w:rPr>
        <w:t xml:space="preserve"> </w:t>
      </w:r>
      <w:r>
        <w:rPr>
          <w:spacing w:val="-4"/>
        </w:rPr>
        <w:t>ПЛАН</w:t>
      </w:r>
    </w:p>
    <w:p w:rsidR="00F2546B" w:rsidRDefault="001E25E0">
      <w:pPr>
        <w:spacing w:before="1"/>
        <w:ind w:left="3287" w:right="2231" w:hanging="1439"/>
        <w:rPr>
          <w:b/>
          <w:sz w:val="26"/>
        </w:rPr>
      </w:pPr>
      <w:r>
        <w:rPr>
          <w:b/>
          <w:sz w:val="26"/>
        </w:rPr>
        <w:t>курса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внеурочной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деятельности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«В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мире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поделок» 4 класс (третий год обучения)</w:t>
      </w: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5"/>
        <w:gridCol w:w="3934"/>
        <w:gridCol w:w="941"/>
        <w:gridCol w:w="1082"/>
        <w:gridCol w:w="1308"/>
        <w:gridCol w:w="1651"/>
      </w:tblGrid>
      <w:tr w:rsidR="00F2546B">
        <w:trPr>
          <w:trHeight w:val="827"/>
        </w:trPr>
        <w:tc>
          <w:tcPr>
            <w:tcW w:w="655" w:type="dxa"/>
          </w:tcPr>
          <w:p w:rsidR="00F2546B" w:rsidRDefault="001E25E0">
            <w:pPr>
              <w:pStyle w:val="TableParagraph"/>
              <w:ind w:left="155" w:right="138" w:firstLine="5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3934" w:type="dxa"/>
          </w:tcPr>
          <w:p w:rsidR="00F2546B" w:rsidRDefault="001E25E0">
            <w:pPr>
              <w:pStyle w:val="TableParagraph"/>
              <w:spacing w:line="273" w:lineRule="exact"/>
              <w:ind w:left="62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941" w:type="dxa"/>
          </w:tcPr>
          <w:p w:rsidR="00F2546B" w:rsidRDefault="001E25E0">
            <w:pPr>
              <w:pStyle w:val="TableParagraph"/>
              <w:spacing w:line="276" w:lineRule="exact"/>
              <w:ind w:left="108" w:right="98" w:firstLine="60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Всего кол-во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082" w:type="dxa"/>
          </w:tcPr>
          <w:p w:rsidR="00F2546B" w:rsidRDefault="001E25E0">
            <w:pPr>
              <w:pStyle w:val="TableParagraph"/>
              <w:spacing w:line="276" w:lineRule="exact"/>
              <w:ind w:left="177" w:right="136" w:hanging="34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Теория кол-во часов</w:t>
            </w:r>
          </w:p>
        </w:tc>
        <w:tc>
          <w:tcPr>
            <w:tcW w:w="1308" w:type="dxa"/>
          </w:tcPr>
          <w:p w:rsidR="00F2546B" w:rsidRDefault="001E25E0">
            <w:pPr>
              <w:pStyle w:val="TableParagraph"/>
              <w:spacing w:line="276" w:lineRule="exact"/>
              <w:ind w:left="291" w:right="96" w:hanging="18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Практика кол-во часов</w:t>
            </w:r>
          </w:p>
        </w:tc>
        <w:tc>
          <w:tcPr>
            <w:tcW w:w="1651" w:type="dxa"/>
          </w:tcPr>
          <w:p w:rsidR="00F2546B" w:rsidRDefault="001E25E0">
            <w:pPr>
              <w:pStyle w:val="TableParagraph"/>
              <w:ind w:left="310" w:firstLine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Формы контроля</w:t>
            </w:r>
          </w:p>
        </w:tc>
      </w:tr>
      <w:tr w:rsidR="00F2546B">
        <w:trPr>
          <w:trHeight w:val="827"/>
        </w:trPr>
        <w:tc>
          <w:tcPr>
            <w:tcW w:w="655" w:type="dxa"/>
          </w:tcPr>
          <w:p w:rsidR="00F2546B" w:rsidRDefault="001E25E0">
            <w:pPr>
              <w:pStyle w:val="TableParagraph"/>
              <w:spacing w:before="269"/>
              <w:ind w:left="165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934" w:type="dxa"/>
          </w:tcPr>
          <w:p w:rsidR="00F2546B" w:rsidRDefault="001E25E0">
            <w:pPr>
              <w:pStyle w:val="TableParagraph"/>
              <w:spacing w:before="130"/>
              <w:ind w:left="107" w:right="448"/>
              <w:rPr>
                <w:sz w:val="24"/>
              </w:rPr>
            </w:pPr>
            <w:r>
              <w:rPr>
                <w:sz w:val="24"/>
              </w:rPr>
              <w:t>Вводное занятие. Знакомство с программой.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Материаловедение.</w:t>
            </w:r>
          </w:p>
        </w:tc>
        <w:tc>
          <w:tcPr>
            <w:tcW w:w="941" w:type="dxa"/>
          </w:tcPr>
          <w:p w:rsidR="00F2546B" w:rsidRDefault="001E25E0">
            <w:pPr>
              <w:pStyle w:val="TableParagraph"/>
              <w:spacing w:before="269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082" w:type="dxa"/>
          </w:tcPr>
          <w:p w:rsidR="00F2546B" w:rsidRDefault="001E25E0">
            <w:pPr>
              <w:pStyle w:val="TableParagraph"/>
              <w:spacing w:before="269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08" w:type="dxa"/>
          </w:tcPr>
          <w:p w:rsidR="00F2546B" w:rsidRDefault="001E25E0">
            <w:pPr>
              <w:pStyle w:val="TableParagraph"/>
              <w:spacing w:before="269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51" w:type="dxa"/>
          </w:tcPr>
          <w:p w:rsidR="00F2546B" w:rsidRDefault="001E25E0">
            <w:pPr>
              <w:pStyle w:val="TableParagraph"/>
              <w:spacing w:line="270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</w:p>
          <w:p w:rsidR="00F2546B" w:rsidRDefault="001E25E0">
            <w:pPr>
              <w:pStyle w:val="TableParagraph"/>
              <w:spacing w:line="270" w:lineRule="atLeast"/>
              <w:ind w:left="14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выполненных работ.</w:t>
            </w:r>
          </w:p>
        </w:tc>
      </w:tr>
      <w:tr w:rsidR="00F2546B">
        <w:trPr>
          <w:trHeight w:val="1382"/>
        </w:trPr>
        <w:tc>
          <w:tcPr>
            <w:tcW w:w="655" w:type="dxa"/>
          </w:tcPr>
          <w:p w:rsidR="00F2546B" w:rsidRDefault="00F2546B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F2546B" w:rsidRDefault="001E25E0">
            <w:pPr>
              <w:pStyle w:val="TableParagraph"/>
              <w:ind w:left="165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934" w:type="dxa"/>
          </w:tcPr>
          <w:p w:rsidR="00F2546B" w:rsidRDefault="001E25E0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«Мастерская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природы»</w:t>
            </w:r>
          </w:p>
          <w:p w:rsidR="00F2546B" w:rsidRDefault="001E25E0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(поделки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2"/>
                <w:sz w:val="24"/>
              </w:rPr>
              <w:t xml:space="preserve"> материала)</w:t>
            </w:r>
          </w:p>
          <w:p w:rsidR="00F2546B" w:rsidRDefault="001E25E0">
            <w:pPr>
              <w:pStyle w:val="TableParagraph"/>
              <w:numPr>
                <w:ilvl w:val="0"/>
                <w:numId w:val="15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pacing w:val="-2"/>
                <w:sz w:val="24"/>
              </w:rPr>
              <w:t>аппликация</w:t>
            </w:r>
          </w:p>
          <w:p w:rsidR="00F2546B" w:rsidRDefault="001E25E0">
            <w:pPr>
              <w:pStyle w:val="TableParagraph"/>
              <w:numPr>
                <w:ilvl w:val="0"/>
                <w:numId w:val="15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pacing w:val="-4"/>
                <w:sz w:val="24"/>
              </w:rPr>
              <w:t>панно</w:t>
            </w:r>
          </w:p>
          <w:p w:rsidR="00F2546B" w:rsidRDefault="001E25E0">
            <w:pPr>
              <w:pStyle w:val="TableParagraph"/>
              <w:numPr>
                <w:ilvl w:val="0"/>
                <w:numId w:val="15"/>
              </w:numPr>
              <w:tabs>
                <w:tab w:val="left" w:pos="245"/>
              </w:tabs>
              <w:spacing w:line="264" w:lineRule="exact"/>
              <w:ind w:left="245" w:hanging="138"/>
              <w:rPr>
                <w:sz w:val="24"/>
              </w:rPr>
            </w:pPr>
            <w:r>
              <w:rPr>
                <w:sz w:val="24"/>
              </w:rPr>
              <w:t>объемные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поделки</w:t>
            </w:r>
          </w:p>
        </w:tc>
        <w:tc>
          <w:tcPr>
            <w:tcW w:w="941" w:type="dxa"/>
          </w:tcPr>
          <w:p w:rsidR="00F2546B" w:rsidRDefault="00F2546B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F2546B" w:rsidRDefault="001E25E0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082" w:type="dxa"/>
          </w:tcPr>
          <w:p w:rsidR="00F2546B" w:rsidRDefault="00F2546B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F2546B" w:rsidRDefault="001E25E0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08" w:type="dxa"/>
          </w:tcPr>
          <w:p w:rsidR="00F2546B" w:rsidRDefault="00F2546B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F2546B" w:rsidRDefault="001E25E0">
            <w:pPr>
              <w:pStyle w:val="TableParagraph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651" w:type="dxa"/>
          </w:tcPr>
          <w:p w:rsidR="00F2546B" w:rsidRDefault="001E25E0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работа.</w:t>
            </w:r>
          </w:p>
          <w:p w:rsidR="00F2546B" w:rsidRDefault="001E25E0">
            <w:pPr>
              <w:pStyle w:val="TableParagraph"/>
              <w:ind w:left="14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Выставка.</w:t>
            </w:r>
          </w:p>
        </w:tc>
      </w:tr>
      <w:tr w:rsidR="00F2546B">
        <w:trPr>
          <w:trHeight w:val="1931"/>
        </w:trPr>
        <w:tc>
          <w:tcPr>
            <w:tcW w:w="655" w:type="dxa"/>
          </w:tcPr>
          <w:p w:rsidR="00F2546B" w:rsidRDefault="00F2546B">
            <w:pPr>
              <w:pStyle w:val="TableParagraph"/>
              <w:rPr>
                <w:b/>
                <w:sz w:val="24"/>
              </w:rPr>
            </w:pPr>
          </w:p>
          <w:p w:rsidR="00F2546B" w:rsidRDefault="00F2546B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F2546B" w:rsidRDefault="001E25E0">
            <w:pPr>
              <w:pStyle w:val="TableParagraph"/>
              <w:ind w:left="165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934" w:type="dxa"/>
          </w:tcPr>
          <w:p w:rsidR="00F2546B" w:rsidRDefault="001E25E0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«Чудесная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бумага»</w:t>
            </w:r>
          </w:p>
          <w:p w:rsidR="00F2546B" w:rsidRDefault="001E25E0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(поделки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картона)</w:t>
            </w:r>
          </w:p>
          <w:p w:rsidR="00F2546B" w:rsidRDefault="001E25E0">
            <w:pPr>
              <w:pStyle w:val="TableParagraph"/>
              <w:numPr>
                <w:ilvl w:val="0"/>
                <w:numId w:val="16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аппликации</w:t>
            </w:r>
          </w:p>
          <w:p w:rsidR="00F2546B" w:rsidRDefault="001E25E0">
            <w:pPr>
              <w:pStyle w:val="TableParagraph"/>
              <w:numPr>
                <w:ilvl w:val="0"/>
                <w:numId w:val="16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pacing w:val="-2"/>
                <w:sz w:val="24"/>
              </w:rPr>
              <w:t>оригами</w:t>
            </w:r>
          </w:p>
          <w:p w:rsidR="00F2546B" w:rsidRDefault="001E25E0">
            <w:pPr>
              <w:pStyle w:val="TableParagraph"/>
              <w:numPr>
                <w:ilvl w:val="0"/>
                <w:numId w:val="16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бумажные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комочки</w:t>
            </w:r>
          </w:p>
          <w:p w:rsidR="00F2546B" w:rsidRDefault="001E25E0">
            <w:pPr>
              <w:pStyle w:val="TableParagraph"/>
              <w:numPr>
                <w:ilvl w:val="0"/>
                <w:numId w:val="16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pacing w:val="-2"/>
                <w:sz w:val="24"/>
              </w:rPr>
              <w:t>торцевание</w:t>
            </w:r>
          </w:p>
          <w:p w:rsidR="00F2546B" w:rsidRDefault="001E25E0">
            <w:pPr>
              <w:pStyle w:val="TableParagraph"/>
              <w:numPr>
                <w:ilvl w:val="0"/>
                <w:numId w:val="16"/>
              </w:numPr>
              <w:tabs>
                <w:tab w:val="left" w:pos="245"/>
              </w:tabs>
              <w:spacing w:line="264" w:lineRule="exact"/>
              <w:ind w:left="245" w:hanging="138"/>
              <w:rPr>
                <w:sz w:val="24"/>
              </w:rPr>
            </w:pPr>
            <w:r>
              <w:rPr>
                <w:sz w:val="24"/>
              </w:rPr>
              <w:t>чудесные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тарелочки</w:t>
            </w:r>
          </w:p>
        </w:tc>
        <w:tc>
          <w:tcPr>
            <w:tcW w:w="941" w:type="dxa"/>
          </w:tcPr>
          <w:p w:rsidR="00F2546B" w:rsidRDefault="00F2546B">
            <w:pPr>
              <w:pStyle w:val="TableParagraph"/>
              <w:rPr>
                <w:b/>
                <w:sz w:val="24"/>
              </w:rPr>
            </w:pPr>
          </w:p>
          <w:p w:rsidR="00F2546B" w:rsidRDefault="00F2546B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F2546B" w:rsidRDefault="001E25E0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1082" w:type="dxa"/>
          </w:tcPr>
          <w:p w:rsidR="00F2546B" w:rsidRDefault="00F2546B">
            <w:pPr>
              <w:pStyle w:val="TableParagraph"/>
              <w:rPr>
                <w:b/>
                <w:sz w:val="24"/>
              </w:rPr>
            </w:pPr>
          </w:p>
          <w:p w:rsidR="00F2546B" w:rsidRDefault="00F2546B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F2546B" w:rsidRDefault="001E25E0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308" w:type="dxa"/>
          </w:tcPr>
          <w:p w:rsidR="00F2546B" w:rsidRDefault="00F2546B">
            <w:pPr>
              <w:pStyle w:val="TableParagraph"/>
              <w:rPr>
                <w:b/>
                <w:sz w:val="24"/>
              </w:rPr>
            </w:pPr>
          </w:p>
          <w:p w:rsidR="00F2546B" w:rsidRDefault="00F2546B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F2546B" w:rsidRDefault="001E25E0">
            <w:pPr>
              <w:pStyle w:val="TableParagraph"/>
              <w:ind w:left="10" w:righ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1651" w:type="dxa"/>
          </w:tcPr>
          <w:p w:rsidR="00F2546B" w:rsidRDefault="001E25E0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Коллективная работа.</w:t>
            </w:r>
          </w:p>
          <w:p w:rsidR="00F2546B" w:rsidRDefault="001E25E0">
            <w:pPr>
              <w:pStyle w:val="TableParagraph"/>
              <w:ind w:left="14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Выставка.</w:t>
            </w:r>
          </w:p>
        </w:tc>
      </w:tr>
      <w:tr w:rsidR="00F2546B">
        <w:trPr>
          <w:trHeight w:val="1656"/>
        </w:trPr>
        <w:tc>
          <w:tcPr>
            <w:tcW w:w="655" w:type="dxa"/>
          </w:tcPr>
          <w:p w:rsidR="00F2546B" w:rsidRDefault="00F2546B">
            <w:pPr>
              <w:pStyle w:val="TableParagraph"/>
              <w:rPr>
                <w:b/>
                <w:sz w:val="24"/>
              </w:rPr>
            </w:pPr>
          </w:p>
          <w:p w:rsidR="00F2546B" w:rsidRDefault="00F2546B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F2546B" w:rsidRDefault="001E25E0">
            <w:pPr>
              <w:pStyle w:val="TableParagraph"/>
              <w:ind w:left="165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934" w:type="dxa"/>
          </w:tcPr>
          <w:p w:rsidR="00F2546B" w:rsidRDefault="001E25E0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«Загадочная </w:t>
            </w:r>
            <w:r>
              <w:rPr>
                <w:b/>
                <w:spacing w:val="-2"/>
                <w:sz w:val="24"/>
              </w:rPr>
              <w:t>ниточка»</w:t>
            </w:r>
          </w:p>
          <w:p w:rsidR="00F2546B" w:rsidRDefault="001E25E0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(работа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тканью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нитками)</w:t>
            </w:r>
          </w:p>
          <w:p w:rsidR="00F2546B" w:rsidRDefault="001E25E0">
            <w:pPr>
              <w:pStyle w:val="TableParagraph"/>
              <w:numPr>
                <w:ilvl w:val="0"/>
                <w:numId w:val="17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ниток</w:t>
            </w:r>
          </w:p>
          <w:p w:rsidR="00F2546B" w:rsidRDefault="001E25E0">
            <w:pPr>
              <w:pStyle w:val="TableParagraph"/>
              <w:numPr>
                <w:ilvl w:val="0"/>
                <w:numId w:val="17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аппликация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нитяной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крошки</w:t>
            </w:r>
          </w:p>
          <w:p w:rsidR="00F2546B" w:rsidRDefault="001E25E0">
            <w:pPr>
              <w:pStyle w:val="TableParagraph"/>
              <w:numPr>
                <w:ilvl w:val="0"/>
                <w:numId w:val="17"/>
              </w:numPr>
              <w:tabs>
                <w:tab w:val="left" w:pos="245"/>
              </w:tabs>
              <w:spacing w:line="270" w:lineRule="atLeast"/>
              <w:ind w:right="344" w:firstLine="0"/>
              <w:rPr>
                <w:sz w:val="24"/>
              </w:rPr>
            </w:pPr>
            <w:r>
              <w:rPr>
                <w:sz w:val="24"/>
              </w:rPr>
              <w:t>поделки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вискозных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салфеток, </w:t>
            </w:r>
            <w:r>
              <w:rPr>
                <w:spacing w:val="-2"/>
                <w:sz w:val="24"/>
              </w:rPr>
              <w:t>фетра</w:t>
            </w:r>
          </w:p>
        </w:tc>
        <w:tc>
          <w:tcPr>
            <w:tcW w:w="941" w:type="dxa"/>
          </w:tcPr>
          <w:p w:rsidR="00F2546B" w:rsidRDefault="00F2546B">
            <w:pPr>
              <w:pStyle w:val="TableParagraph"/>
              <w:rPr>
                <w:b/>
                <w:sz w:val="24"/>
              </w:rPr>
            </w:pPr>
          </w:p>
          <w:p w:rsidR="00F2546B" w:rsidRDefault="00F2546B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F2546B" w:rsidRDefault="001E25E0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1082" w:type="dxa"/>
          </w:tcPr>
          <w:p w:rsidR="00F2546B" w:rsidRDefault="00F2546B">
            <w:pPr>
              <w:pStyle w:val="TableParagraph"/>
              <w:rPr>
                <w:b/>
                <w:sz w:val="24"/>
              </w:rPr>
            </w:pPr>
          </w:p>
          <w:p w:rsidR="00F2546B" w:rsidRDefault="00F2546B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F2546B" w:rsidRDefault="001E25E0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08" w:type="dxa"/>
          </w:tcPr>
          <w:p w:rsidR="00F2546B" w:rsidRDefault="00F2546B">
            <w:pPr>
              <w:pStyle w:val="TableParagraph"/>
              <w:rPr>
                <w:b/>
                <w:sz w:val="24"/>
              </w:rPr>
            </w:pPr>
          </w:p>
          <w:p w:rsidR="00F2546B" w:rsidRDefault="00F2546B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F2546B" w:rsidRDefault="001E25E0">
            <w:pPr>
              <w:pStyle w:val="TableParagraph"/>
              <w:ind w:left="10" w:righ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651" w:type="dxa"/>
          </w:tcPr>
          <w:p w:rsidR="00F2546B" w:rsidRDefault="001E25E0">
            <w:pPr>
              <w:pStyle w:val="TableParagraph"/>
              <w:ind w:left="14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Выставка. Творческая работа.</w:t>
            </w:r>
          </w:p>
        </w:tc>
      </w:tr>
      <w:tr w:rsidR="00F2546B">
        <w:trPr>
          <w:trHeight w:val="1379"/>
        </w:trPr>
        <w:tc>
          <w:tcPr>
            <w:tcW w:w="655" w:type="dxa"/>
          </w:tcPr>
          <w:p w:rsidR="00F2546B" w:rsidRDefault="00F2546B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F2546B" w:rsidRDefault="001E25E0">
            <w:pPr>
              <w:pStyle w:val="TableParagraph"/>
              <w:ind w:left="165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934" w:type="dxa"/>
          </w:tcPr>
          <w:p w:rsidR="00F2546B" w:rsidRDefault="001E25E0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стране</w:t>
            </w:r>
            <w:r>
              <w:rPr>
                <w:b/>
                <w:spacing w:val="-2"/>
                <w:sz w:val="24"/>
              </w:rPr>
              <w:t xml:space="preserve"> фантазии»</w:t>
            </w:r>
          </w:p>
          <w:p w:rsidR="00F2546B" w:rsidRDefault="001E25E0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(поделки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бросового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материала)</w:t>
            </w:r>
          </w:p>
          <w:p w:rsidR="00F2546B" w:rsidRDefault="001E25E0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pacing w:val="-4"/>
                <w:sz w:val="24"/>
              </w:rPr>
              <w:t>панно</w:t>
            </w:r>
          </w:p>
          <w:p w:rsidR="00F2546B" w:rsidRDefault="001E25E0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pacing w:val="-2"/>
                <w:sz w:val="24"/>
              </w:rPr>
              <w:t>сувениры</w:t>
            </w:r>
          </w:p>
          <w:p w:rsidR="00F2546B" w:rsidRDefault="001E25E0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spacing w:line="264" w:lineRule="exact"/>
              <w:ind w:left="245" w:hanging="138"/>
              <w:rPr>
                <w:sz w:val="24"/>
              </w:rPr>
            </w:pPr>
            <w:r>
              <w:rPr>
                <w:spacing w:val="-2"/>
                <w:sz w:val="24"/>
              </w:rPr>
              <w:t>композиции</w:t>
            </w:r>
          </w:p>
        </w:tc>
        <w:tc>
          <w:tcPr>
            <w:tcW w:w="941" w:type="dxa"/>
          </w:tcPr>
          <w:p w:rsidR="00F2546B" w:rsidRDefault="00F2546B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F2546B" w:rsidRDefault="001E25E0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082" w:type="dxa"/>
          </w:tcPr>
          <w:p w:rsidR="00F2546B" w:rsidRDefault="00F2546B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F2546B" w:rsidRDefault="001E25E0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08" w:type="dxa"/>
          </w:tcPr>
          <w:p w:rsidR="00F2546B" w:rsidRDefault="00F2546B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F2546B" w:rsidRDefault="001E25E0">
            <w:pPr>
              <w:pStyle w:val="TableParagraph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651" w:type="dxa"/>
          </w:tcPr>
          <w:p w:rsidR="00F2546B" w:rsidRDefault="001E25E0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работа.</w:t>
            </w:r>
          </w:p>
          <w:p w:rsidR="00F2546B" w:rsidRDefault="001E25E0">
            <w:pPr>
              <w:pStyle w:val="TableParagraph"/>
              <w:ind w:left="14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Выставка.</w:t>
            </w:r>
          </w:p>
        </w:tc>
      </w:tr>
      <w:tr w:rsidR="00F2546B">
        <w:trPr>
          <w:trHeight w:val="1380"/>
        </w:trPr>
        <w:tc>
          <w:tcPr>
            <w:tcW w:w="655" w:type="dxa"/>
          </w:tcPr>
          <w:p w:rsidR="00F2546B" w:rsidRDefault="00F2546B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F2546B" w:rsidRDefault="001E25E0">
            <w:pPr>
              <w:pStyle w:val="TableParagraph"/>
              <w:ind w:left="165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934" w:type="dxa"/>
          </w:tcPr>
          <w:p w:rsidR="00F2546B" w:rsidRDefault="001E25E0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«Волшебное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зёрнышко»</w:t>
            </w:r>
          </w:p>
          <w:p w:rsidR="00F2546B" w:rsidRDefault="001E25E0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(работа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крупой и </w:t>
            </w:r>
            <w:r>
              <w:rPr>
                <w:spacing w:val="-2"/>
                <w:sz w:val="24"/>
              </w:rPr>
              <w:t>макаронами)</w:t>
            </w:r>
          </w:p>
          <w:p w:rsidR="00F2546B" w:rsidRDefault="001E25E0">
            <w:pPr>
              <w:pStyle w:val="TableParagraph"/>
              <w:numPr>
                <w:ilvl w:val="0"/>
                <w:numId w:val="19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pacing w:val="-2"/>
                <w:sz w:val="24"/>
              </w:rPr>
              <w:t>аппликация</w:t>
            </w:r>
          </w:p>
          <w:p w:rsidR="00F2546B" w:rsidRDefault="001E25E0">
            <w:pPr>
              <w:pStyle w:val="TableParagraph"/>
              <w:numPr>
                <w:ilvl w:val="0"/>
                <w:numId w:val="19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pacing w:val="-2"/>
                <w:sz w:val="24"/>
              </w:rPr>
              <w:t>декорирование</w:t>
            </w:r>
          </w:p>
          <w:p w:rsidR="00F2546B" w:rsidRDefault="001E25E0">
            <w:pPr>
              <w:pStyle w:val="TableParagraph"/>
              <w:numPr>
                <w:ilvl w:val="0"/>
                <w:numId w:val="19"/>
              </w:numPr>
              <w:tabs>
                <w:tab w:val="left" w:pos="245"/>
              </w:tabs>
              <w:spacing w:line="264" w:lineRule="exact"/>
              <w:ind w:left="245" w:hanging="138"/>
              <w:rPr>
                <w:sz w:val="24"/>
              </w:rPr>
            </w:pPr>
            <w:r>
              <w:rPr>
                <w:spacing w:val="-2"/>
                <w:sz w:val="24"/>
              </w:rPr>
              <w:t>композиции</w:t>
            </w:r>
          </w:p>
        </w:tc>
        <w:tc>
          <w:tcPr>
            <w:tcW w:w="941" w:type="dxa"/>
          </w:tcPr>
          <w:p w:rsidR="00F2546B" w:rsidRDefault="00F2546B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F2546B" w:rsidRDefault="001E25E0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082" w:type="dxa"/>
          </w:tcPr>
          <w:p w:rsidR="00F2546B" w:rsidRDefault="00F2546B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F2546B" w:rsidRDefault="001E25E0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08" w:type="dxa"/>
          </w:tcPr>
          <w:p w:rsidR="00F2546B" w:rsidRDefault="00F2546B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F2546B" w:rsidRDefault="001E25E0">
            <w:pPr>
              <w:pStyle w:val="TableParagraph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651" w:type="dxa"/>
          </w:tcPr>
          <w:p w:rsidR="00F2546B" w:rsidRDefault="001E25E0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работа.</w:t>
            </w:r>
          </w:p>
          <w:p w:rsidR="00F2546B" w:rsidRDefault="001E25E0">
            <w:pPr>
              <w:pStyle w:val="TableParagraph"/>
              <w:ind w:left="14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Выставка.</w:t>
            </w:r>
          </w:p>
        </w:tc>
      </w:tr>
      <w:tr w:rsidR="00F2546B">
        <w:trPr>
          <w:trHeight w:val="275"/>
        </w:trPr>
        <w:tc>
          <w:tcPr>
            <w:tcW w:w="655" w:type="dxa"/>
          </w:tcPr>
          <w:p w:rsidR="00F2546B" w:rsidRDefault="001E25E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934" w:type="dxa"/>
          </w:tcPr>
          <w:p w:rsidR="00F2546B" w:rsidRDefault="001E25E0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Итоговое</w:t>
            </w:r>
            <w:r>
              <w:rPr>
                <w:b/>
                <w:spacing w:val="-2"/>
                <w:sz w:val="24"/>
              </w:rPr>
              <w:t xml:space="preserve"> занятие</w:t>
            </w:r>
          </w:p>
        </w:tc>
        <w:tc>
          <w:tcPr>
            <w:tcW w:w="941" w:type="dxa"/>
          </w:tcPr>
          <w:p w:rsidR="00F2546B" w:rsidRDefault="001E25E0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082" w:type="dxa"/>
          </w:tcPr>
          <w:p w:rsidR="00F2546B" w:rsidRDefault="00F2546B">
            <w:pPr>
              <w:pStyle w:val="TableParagraph"/>
              <w:rPr>
                <w:sz w:val="20"/>
              </w:rPr>
            </w:pPr>
          </w:p>
        </w:tc>
        <w:tc>
          <w:tcPr>
            <w:tcW w:w="1308" w:type="dxa"/>
          </w:tcPr>
          <w:p w:rsidR="00F2546B" w:rsidRDefault="001E25E0">
            <w:pPr>
              <w:pStyle w:val="TableParagraph"/>
              <w:spacing w:line="256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51" w:type="dxa"/>
          </w:tcPr>
          <w:p w:rsidR="00F2546B" w:rsidRDefault="00F2546B">
            <w:pPr>
              <w:pStyle w:val="TableParagraph"/>
              <w:rPr>
                <w:sz w:val="20"/>
              </w:rPr>
            </w:pPr>
          </w:p>
        </w:tc>
      </w:tr>
      <w:tr w:rsidR="00F2546B">
        <w:trPr>
          <w:trHeight w:val="278"/>
        </w:trPr>
        <w:tc>
          <w:tcPr>
            <w:tcW w:w="655" w:type="dxa"/>
          </w:tcPr>
          <w:p w:rsidR="00F2546B" w:rsidRDefault="00F2546B">
            <w:pPr>
              <w:pStyle w:val="TableParagraph"/>
              <w:rPr>
                <w:sz w:val="20"/>
              </w:rPr>
            </w:pPr>
          </w:p>
        </w:tc>
        <w:tc>
          <w:tcPr>
            <w:tcW w:w="3934" w:type="dxa"/>
          </w:tcPr>
          <w:p w:rsidR="00F2546B" w:rsidRDefault="001E25E0">
            <w:pPr>
              <w:pStyle w:val="TableParagraph"/>
              <w:spacing w:line="258" w:lineRule="exact"/>
              <w:ind w:left="2458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 </w:t>
            </w:r>
            <w:r>
              <w:rPr>
                <w:b/>
                <w:spacing w:val="-4"/>
                <w:sz w:val="24"/>
              </w:rPr>
              <w:t>год:</w:t>
            </w:r>
          </w:p>
        </w:tc>
        <w:tc>
          <w:tcPr>
            <w:tcW w:w="941" w:type="dxa"/>
          </w:tcPr>
          <w:p w:rsidR="00F2546B" w:rsidRDefault="001E25E0">
            <w:pPr>
              <w:pStyle w:val="TableParagraph"/>
              <w:spacing w:line="258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1082" w:type="dxa"/>
          </w:tcPr>
          <w:p w:rsidR="00F2546B" w:rsidRDefault="001E25E0">
            <w:pPr>
              <w:pStyle w:val="TableParagraph"/>
              <w:spacing w:line="258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1308" w:type="dxa"/>
          </w:tcPr>
          <w:p w:rsidR="00F2546B" w:rsidRDefault="001E25E0">
            <w:pPr>
              <w:pStyle w:val="TableParagraph"/>
              <w:spacing w:line="258" w:lineRule="exact"/>
              <w:ind w:left="10" w:righ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59</w:t>
            </w:r>
          </w:p>
        </w:tc>
        <w:tc>
          <w:tcPr>
            <w:tcW w:w="1651" w:type="dxa"/>
          </w:tcPr>
          <w:p w:rsidR="00F2546B" w:rsidRDefault="00F2546B">
            <w:pPr>
              <w:pStyle w:val="TableParagraph"/>
              <w:rPr>
                <w:sz w:val="20"/>
              </w:rPr>
            </w:pPr>
          </w:p>
        </w:tc>
      </w:tr>
    </w:tbl>
    <w:p w:rsidR="00F2546B" w:rsidRDefault="00F2546B">
      <w:pPr>
        <w:pStyle w:val="a3"/>
        <w:spacing w:before="1"/>
        <w:ind w:left="0"/>
        <w:rPr>
          <w:b/>
        </w:rPr>
      </w:pPr>
    </w:p>
    <w:p w:rsidR="00F2546B" w:rsidRDefault="001E25E0">
      <w:pPr>
        <w:ind w:left="1420" w:right="1424"/>
        <w:jc w:val="center"/>
        <w:rPr>
          <w:b/>
          <w:sz w:val="26"/>
        </w:rPr>
      </w:pPr>
      <w:r>
        <w:rPr>
          <w:b/>
          <w:sz w:val="26"/>
        </w:rPr>
        <w:t>Календарно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–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тематическое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планирование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«В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мире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поделок» 4 класс (третий год обучения)</w:t>
      </w:r>
    </w:p>
    <w:tbl>
      <w:tblPr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6"/>
        <w:gridCol w:w="849"/>
        <w:gridCol w:w="955"/>
        <w:gridCol w:w="5983"/>
        <w:gridCol w:w="1106"/>
      </w:tblGrid>
      <w:tr w:rsidR="00F2546B">
        <w:trPr>
          <w:trHeight w:val="390"/>
        </w:trPr>
        <w:tc>
          <w:tcPr>
            <w:tcW w:w="866" w:type="dxa"/>
            <w:vMerge w:val="restart"/>
          </w:tcPr>
          <w:p w:rsidR="00F2546B" w:rsidRDefault="00F2546B">
            <w:pPr>
              <w:pStyle w:val="TableParagraph"/>
              <w:spacing w:before="103"/>
              <w:rPr>
                <w:b/>
                <w:sz w:val="26"/>
              </w:rPr>
            </w:pPr>
          </w:p>
          <w:p w:rsidR="00F2546B" w:rsidRDefault="001E25E0">
            <w:pPr>
              <w:pStyle w:val="TableParagraph"/>
              <w:spacing w:line="278" w:lineRule="exact"/>
              <w:ind w:left="105"/>
              <w:rPr>
                <w:b/>
                <w:sz w:val="26"/>
              </w:rPr>
            </w:pPr>
            <w:r>
              <w:rPr>
                <w:b/>
                <w:spacing w:val="-10"/>
                <w:sz w:val="26"/>
              </w:rPr>
              <w:t>№</w:t>
            </w:r>
          </w:p>
        </w:tc>
        <w:tc>
          <w:tcPr>
            <w:tcW w:w="1804" w:type="dxa"/>
            <w:gridSpan w:val="2"/>
          </w:tcPr>
          <w:p w:rsidR="00F2546B" w:rsidRDefault="001E25E0">
            <w:pPr>
              <w:pStyle w:val="TableParagraph"/>
              <w:spacing w:before="90" w:line="280" w:lineRule="exact"/>
              <w:ind w:left="105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Дата</w:t>
            </w:r>
          </w:p>
        </w:tc>
        <w:tc>
          <w:tcPr>
            <w:tcW w:w="5983" w:type="dxa"/>
            <w:vMerge w:val="restart"/>
          </w:tcPr>
          <w:p w:rsidR="00F2546B" w:rsidRDefault="00F2546B">
            <w:pPr>
              <w:pStyle w:val="TableParagraph"/>
              <w:spacing w:before="103"/>
              <w:rPr>
                <w:b/>
                <w:sz w:val="26"/>
              </w:rPr>
            </w:pPr>
          </w:p>
          <w:p w:rsidR="00F2546B" w:rsidRDefault="001E25E0">
            <w:pPr>
              <w:pStyle w:val="TableParagraph"/>
              <w:spacing w:line="278" w:lineRule="exact"/>
              <w:ind w:left="107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Тема</w:t>
            </w:r>
          </w:p>
        </w:tc>
        <w:tc>
          <w:tcPr>
            <w:tcW w:w="1106" w:type="dxa"/>
            <w:tcBorders>
              <w:bottom w:val="nil"/>
            </w:tcBorders>
          </w:tcPr>
          <w:p w:rsidR="00F2546B" w:rsidRDefault="001E25E0">
            <w:pPr>
              <w:pStyle w:val="TableParagraph"/>
              <w:spacing w:before="90" w:line="280" w:lineRule="exact"/>
              <w:ind w:left="11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Кол-</w:t>
            </w:r>
            <w:r>
              <w:rPr>
                <w:b/>
                <w:spacing w:val="-5"/>
                <w:sz w:val="26"/>
              </w:rPr>
              <w:t>во</w:t>
            </w:r>
          </w:p>
        </w:tc>
      </w:tr>
      <w:tr w:rsidR="00F2546B">
        <w:trPr>
          <w:trHeight w:val="299"/>
        </w:trPr>
        <w:tc>
          <w:tcPr>
            <w:tcW w:w="866" w:type="dxa"/>
            <w:vMerge/>
            <w:tcBorders>
              <w:top w:val="nil"/>
            </w:tcBorders>
          </w:tcPr>
          <w:p w:rsidR="00F2546B" w:rsidRDefault="00F2546B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</w:tcPr>
          <w:p w:rsidR="00F2546B" w:rsidRDefault="001E25E0">
            <w:pPr>
              <w:pStyle w:val="TableParagraph"/>
              <w:spacing w:before="2" w:line="278" w:lineRule="exact"/>
              <w:ind w:left="105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План</w:t>
            </w:r>
          </w:p>
        </w:tc>
        <w:tc>
          <w:tcPr>
            <w:tcW w:w="955" w:type="dxa"/>
          </w:tcPr>
          <w:p w:rsidR="00F2546B" w:rsidRDefault="001E25E0">
            <w:pPr>
              <w:pStyle w:val="TableParagraph"/>
              <w:spacing w:before="2" w:line="278" w:lineRule="exact"/>
              <w:ind w:left="108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Факт</w:t>
            </w:r>
          </w:p>
        </w:tc>
        <w:tc>
          <w:tcPr>
            <w:tcW w:w="5983" w:type="dxa"/>
            <w:vMerge/>
            <w:tcBorders>
              <w:top w:val="nil"/>
            </w:tcBorders>
          </w:tcPr>
          <w:p w:rsidR="00F2546B" w:rsidRDefault="00F2546B"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tcBorders>
              <w:top w:val="nil"/>
            </w:tcBorders>
          </w:tcPr>
          <w:p w:rsidR="00F2546B" w:rsidRDefault="001E25E0">
            <w:pPr>
              <w:pStyle w:val="TableParagraph"/>
              <w:spacing w:before="2" w:line="278" w:lineRule="exact"/>
              <w:ind w:left="11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часов</w:t>
            </w:r>
          </w:p>
        </w:tc>
      </w:tr>
      <w:tr w:rsidR="00F2546B">
        <w:trPr>
          <w:trHeight w:val="597"/>
        </w:trPr>
        <w:tc>
          <w:tcPr>
            <w:tcW w:w="866" w:type="dxa"/>
          </w:tcPr>
          <w:p w:rsidR="00F2546B" w:rsidRDefault="001E25E0">
            <w:pPr>
              <w:pStyle w:val="TableParagraph"/>
              <w:spacing w:before="292" w:line="285" w:lineRule="exact"/>
              <w:ind w:left="86" w:right="84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1-</w:t>
            </w:r>
            <w:r>
              <w:rPr>
                <w:spacing w:val="-10"/>
                <w:sz w:val="26"/>
              </w:rPr>
              <w:t>2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  <w:rPr>
                <w:sz w:val="24"/>
              </w:rPr>
            </w:pPr>
          </w:p>
        </w:tc>
        <w:tc>
          <w:tcPr>
            <w:tcW w:w="955" w:type="dxa"/>
          </w:tcPr>
          <w:p w:rsidR="00F2546B" w:rsidRDefault="00F2546B">
            <w:pPr>
              <w:pStyle w:val="TableParagraph"/>
              <w:rPr>
                <w:sz w:val="24"/>
              </w:rPr>
            </w:pPr>
          </w:p>
        </w:tc>
        <w:tc>
          <w:tcPr>
            <w:tcW w:w="5983" w:type="dxa"/>
          </w:tcPr>
          <w:p w:rsidR="00F2546B" w:rsidRDefault="001E25E0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z w:val="26"/>
              </w:rPr>
              <w:t>Вводное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занятие.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Знакомство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программой.</w:t>
            </w:r>
          </w:p>
          <w:p w:rsidR="00F2546B" w:rsidRDefault="001E25E0">
            <w:pPr>
              <w:pStyle w:val="TableParagraph"/>
              <w:spacing w:before="1" w:line="285" w:lineRule="exact"/>
              <w:ind w:left="107"/>
              <w:rPr>
                <w:sz w:val="26"/>
              </w:rPr>
            </w:pPr>
            <w:r>
              <w:rPr>
                <w:spacing w:val="-2"/>
                <w:sz w:val="26"/>
              </w:rPr>
              <w:t>Материаловедение.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line="291" w:lineRule="exact"/>
              <w:ind w:left="13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</w:tr>
      <w:tr w:rsidR="00F2546B">
        <w:trPr>
          <w:trHeight w:val="301"/>
        </w:trPr>
        <w:tc>
          <w:tcPr>
            <w:tcW w:w="9759" w:type="dxa"/>
            <w:gridSpan w:val="5"/>
          </w:tcPr>
          <w:p w:rsidR="00F2546B" w:rsidRDefault="001E25E0">
            <w:pPr>
              <w:pStyle w:val="TableParagraph"/>
              <w:spacing w:line="282" w:lineRule="exact"/>
              <w:ind w:left="6" w:right="2"/>
              <w:jc w:val="center"/>
              <w:rPr>
                <w:i/>
                <w:sz w:val="26"/>
              </w:rPr>
            </w:pPr>
            <w:r>
              <w:rPr>
                <w:b/>
                <w:sz w:val="26"/>
              </w:rPr>
              <w:t>«Мастерская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природы»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i/>
                <w:sz w:val="26"/>
              </w:rPr>
              <w:t>(8</w:t>
            </w:r>
            <w:r>
              <w:rPr>
                <w:i/>
                <w:spacing w:val="-10"/>
                <w:sz w:val="26"/>
              </w:rPr>
              <w:t xml:space="preserve"> </w:t>
            </w:r>
            <w:r>
              <w:rPr>
                <w:i/>
                <w:sz w:val="26"/>
              </w:rPr>
              <w:t>часов,</w:t>
            </w:r>
            <w:r>
              <w:rPr>
                <w:i/>
                <w:spacing w:val="-10"/>
                <w:sz w:val="26"/>
              </w:rPr>
              <w:t xml:space="preserve"> </w:t>
            </w:r>
            <w:r>
              <w:rPr>
                <w:i/>
                <w:spacing w:val="-4"/>
                <w:sz w:val="26"/>
              </w:rPr>
              <w:t>1/7).</w:t>
            </w:r>
          </w:p>
        </w:tc>
      </w:tr>
      <w:tr w:rsidR="00F2546B">
        <w:trPr>
          <w:trHeight w:val="300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80" w:lineRule="exact"/>
              <w:ind w:left="86" w:right="84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3-</w:t>
            </w:r>
            <w:r>
              <w:rPr>
                <w:spacing w:val="-10"/>
                <w:sz w:val="26"/>
              </w:rPr>
              <w:t>4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955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3" w:type="dxa"/>
          </w:tcPr>
          <w:p w:rsidR="00F2546B" w:rsidRDefault="001E25E0">
            <w:pPr>
              <w:pStyle w:val="TableParagraph"/>
              <w:spacing w:line="280" w:lineRule="exact"/>
              <w:ind w:left="107"/>
              <w:rPr>
                <w:sz w:val="26"/>
              </w:rPr>
            </w:pPr>
            <w:r>
              <w:rPr>
                <w:sz w:val="26"/>
              </w:rPr>
              <w:t>Аппликация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соломки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line="280" w:lineRule="exact"/>
              <w:ind w:left="13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</w:tr>
      <w:tr w:rsidR="00F2546B">
        <w:trPr>
          <w:trHeight w:val="299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80" w:lineRule="exact"/>
              <w:ind w:left="86" w:right="84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5-</w:t>
            </w:r>
            <w:r>
              <w:rPr>
                <w:spacing w:val="-10"/>
                <w:sz w:val="26"/>
              </w:rPr>
              <w:t>6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955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3" w:type="dxa"/>
          </w:tcPr>
          <w:p w:rsidR="00F2546B" w:rsidRDefault="001E25E0">
            <w:pPr>
              <w:pStyle w:val="TableParagraph"/>
              <w:spacing w:line="280" w:lineRule="exact"/>
              <w:ind w:left="107"/>
              <w:rPr>
                <w:sz w:val="26"/>
              </w:rPr>
            </w:pPr>
            <w:r>
              <w:rPr>
                <w:sz w:val="26"/>
              </w:rPr>
              <w:t>Аппликация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соломки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line="280" w:lineRule="exact"/>
              <w:ind w:left="13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</w:tr>
      <w:tr w:rsidR="00F2546B">
        <w:trPr>
          <w:trHeight w:val="299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80" w:lineRule="exact"/>
              <w:ind w:left="86" w:right="84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7-</w:t>
            </w:r>
            <w:r>
              <w:rPr>
                <w:spacing w:val="-10"/>
                <w:sz w:val="26"/>
              </w:rPr>
              <w:t>8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955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3" w:type="dxa"/>
          </w:tcPr>
          <w:p w:rsidR="00F2546B" w:rsidRDefault="001E25E0">
            <w:pPr>
              <w:pStyle w:val="TableParagraph"/>
              <w:spacing w:line="280" w:lineRule="exact"/>
              <w:ind w:left="107"/>
              <w:rPr>
                <w:sz w:val="26"/>
              </w:rPr>
            </w:pPr>
            <w:r>
              <w:rPr>
                <w:sz w:val="26"/>
              </w:rPr>
              <w:t>Поделки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бересты.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line="280" w:lineRule="exact"/>
              <w:ind w:left="13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</w:tr>
    </w:tbl>
    <w:p w:rsidR="00F2546B" w:rsidRDefault="00F2546B">
      <w:pPr>
        <w:spacing w:line="280" w:lineRule="exact"/>
        <w:jc w:val="center"/>
        <w:rPr>
          <w:sz w:val="26"/>
        </w:rPr>
        <w:sectPr w:rsidR="00F2546B">
          <w:pgSz w:w="11910" w:h="16840"/>
          <w:pgMar w:top="1040" w:right="340" w:bottom="1200" w:left="1480" w:header="0" w:footer="982" w:gutter="0"/>
          <w:cols w:space="720"/>
        </w:sectPr>
      </w:pPr>
    </w:p>
    <w:p w:rsidR="00F2546B" w:rsidRDefault="00F2546B">
      <w:pPr>
        <w:pStyle w:val="a3"/>
        <w:spacing w:before="6"/>
        <w:ind w:left="0"/>
        <w:rPr>
          <w:b/>
          <w:sz w:val="2"/>
        </w:rPr>
      </w:pPr>
    </w:p>
    <w:tbl>
      <w:tblPr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6"/>
        <w:gridCol w:w="849"/>
        <w:gridCol w:w="955"/>
        <w:gridCol w:w="5983"/>
        <w:gridCol w:w="1106"/>
      </w:tblGrid>
      <w:tr w:rsidR="00F2546B">
        <w:trPr>
          <w:trHeight w:val="299"/>
        </w:trPr>
        <w:tc>
          <w:tcPr>
            <w:tcW w:w="866" w:type="dxa"/>
            <w:tcBorders>
              <w:top w:val="nil"/>
            </w:tcBorders>
          </w:tcPr>
          <w:p w:rsidR="00F2546B" w:rsidRDefault="001E25E0">
            <w:pPr>
              <w:pStyle w:val="TableParagraph"/>
              <w:spacing w:line="280" w:lineRule="exact"/>
              <w:ind w:left="86" w:right="84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9-</w:t>
            </w:r>
            <w:r>
              <w:rPr>
                <w:spacing w:val="-5"/>
                <w:sz w:val="26"/>
              </w:rPr>
              <w:t>10</w:t>
            </w:r>
          </w:p>
        </w:tc>
        <w:tc>
          <w:tcPr>
            <w:tcW w:w="849" w:type="dxa"/>
            <w:tcBorders>
              <w:top w:val="nil"/>
            </w:tcBorders>
          </w:tcPr>
          <w:p w:rsidR="00F2546B" w:rsidRDefault="00F2546B">
            <w:pPr>
              <w:pStyle w:val="TableParagraph"/>
            </w:pPr>
          </w:p>
        </w:tc>
        <w:tc>
          <w:tcPr>
            <w:tcW w:w="955" w:type="dxa"/>
            <w:tcBorders>
              <w:top w:val="nil"/>
            </w:tcBorders>
          </w:tcPr>
          <w:p w:rsidR="00F2546B" w:rsidRDefault="00F2546B">
            <w:pPr>
              <w:pStyle w:val="TableParagraph"/>
            </w:pPr>
          </w:p>
        </w:tc>
        <w:tc>
          <w:tcPr>
            <w:tcW w:w="5983" w:type="dxa"/>
            <w:tcBorders>
              <w:top w:val="nil"/>
            </w:tcBorders>
          </w:tcPr>
          <w:p w:rsidR="00F2546B" w:rsidRDefault="001E25E0">
            <w:pPr>
              <w:pStyle w:val="TableParagraph"/>
              <w:spacing w:line="280" w:lineRule="exact"/>
              <w:ind w:left="107"/>
              <w:rPr>
                <w:sz w:val="26"/>
              </w:rPr>
            </w:pPr>
            <w:r>
              <w:rPr>
                <w:sz w:val="26"/>
              </w:rPr>
              <w:t>Поделки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бересты</w:t>
            </w:r>
          </w:p>
        </w:tc>
        <w:tc>
          <w:tcPr>
            <w:tcW w:w="1106" w:type="dxa"/>
            <w:tcBorders>
              <w:top w:val="nil"/>
            </w:tcBorders>
          </w:tcPr>
          <w:p w:rsidR="00F2546B" w:rsidRDefault="001E25E0">
            <w:pPr>
              <w:pStyle w:val="TableParagraph"/>
              <w:spacing w:line="280" w:lineRule="exact"/>
              <w:ind w:left="13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</w:tr>
      <w:tr w:rsidR="00F2546B">
        <w:trPr>
          <w:trHeight w:val="302"/>
        </w:trPr>
        <w:tc>
          <w:tcPr>
            <w:tcW w:w="9759" w:type="dxa"/>
            <w:gridSpan w:val="5"/>
          </w:tcPr>
          <w:p w:rsidR="00F2546B" w:rsidRDefault="001E25E0">
            <w:pPr>
              <w:pStyle w:val="TableParagraph"/>
              <w:spacing w:line="282" w:lineRule="exact"/>
              <w:ind w:left="6" w:right="1"/>
              <w:jc w:val="center"/>
              <w:rPr>
                <w:i/>
                <w:sz w:val="26"/>
              </w:rPr>
            </w:pPr>
            <w:r>
              <w:rPr>
                <w:b/>
                <w:sz w:val="26"/>
              </w:rPr>
              <w:t>«Чудесная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бумага»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i/>
                <w:sz w:val="26"/>
              </w:rPr>
              <w:t>(22</w:t>
            </w:r>
            <w:r>
              <w:rPr>
                <w:i/>
                <w:spacing w:val="-8"/>
                <w:sz w:val="26"/>
              </w:rPr>
              <w:t xml:space="preserve"> </w:t>
            </w:r>
            <w:r>
              <w:rPr>
                <w:i/>
                <w:sz w:val="26"/>
              </w:rPr>
              <w:t>часа,</w:t>
            </w:r>
            <w:r>
              <w:rPr>
                <w:i/>
                <w:spacing w:val="-7"/>
                <w:sz w:val="26"/>
              </w:rPr>
              <w:t xml:space="preserve"> </w:t>
            </w:r>
            <w:r>
              <w:rPr>
                <w:i/>
                <w:spacing w:val="-2"/>
                <w:sz w:val="26"/>
              </w:rPr>
              <w:t>3/19).</w:t>
            </w:r>
          </w:p>
        </w:tc>
      </w:tr>
      <w:tr w:rsidR="00F2546B">
        <w:trPr>
          <w:trHeight w:val="299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80" w:lineRule="exact"/>
              <w:ind w:left="86" w:right="84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11-</w:t>
            </w:r>
            <w:r>
              <w:rPr>
                <w:spacing w:val="-5"/>
                <w:sz w:val="26"/>
              </w:rPr>
              <w:t>12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955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3" w:type="dxa"/>
          </w:tcPr>
          <w:p w:rsidR="00F2546B" w:rsidRDefault="001E25E0">
            <w:pPr>
              <w:pStyle w:val="TableParagraph"/>
              <w:spacing w:line="280" w:lineRule="exact"/>
              <w:ind w:left="107"/>
              <w:rPr>
                <w:sz w:val="26"/>
              </w:rPr>
            </w:pPr>
            <w:r>
              <w:rPr>
                <w:sz w:val="26"/>
              </w:rPr>
              <w:t>Ажурное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вырезание.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line="280" w:lineRule="exact"/>
              <w:ind w:left="13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</w:tr>
      <w:tr w:rsidR="00F2546B">
        <w:trPr>
          <w:trHeight w:val="299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80" w:lineRule="exact"/>
              <w:ind w:left="86" w:right="84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13-</w:t>
            </w:r>
            <w:r>
              <w:rPr>
                <w:spacing w:val="-5"/>
                <w:sz w:val="26"/>
              </w:rPr>
              <w:t>14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955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3" w:type="dxa"/>
          </w:tcPr>
          <w:p w:rsidR="00F2546B" w:rsidRDefault="001E25E0">
            <w:pPr>
              <w:pStyle w:val="TableParagraph"/>
              <w:spacing w:line="280" w:lineRule="exact"/>
              <w:ind w:left="107"/>
              <w:rPr>
                <w:sz w:val="26"/>
              </w:rPr>
            </w:pPr>
            <w:r>
              <w:rPr>
                <w:sz w:val="26"/>
              </w:rPr>
              <w:t>Ажурное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вырезание.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line="280" w:lineRule="exact"/>
              <w:ind w:left="13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</w:tr>
      <w:tr w:rsidR="00F2546B">
        <w:trPr>
          <w:trHeight w:val="299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80" w:lineRule="exact"/>
              <w:ind w:left="86" w:right="84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15-</w:t>
            </w:r>
            <w:r>
              <w:rPr>
                <w:spacing w:val="-5"/>
                <w:sz w:val="26"/>
              </w:rPr>
              <w:t>16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955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3" w:type="dxa"/>
          </w:tcPr>
          <w:p w:rsidR="00F2546B" w:rsidRDefault="001E25E0">
            <w:pPr>
              <w:pStyle w:val="TableParagraph"/>
              <w:spacing w:line="280" w:lineRule="exact"/>
              <w:ind w:left="107"/>
              <w:rPr>
                <w:sz w:val="26"/>
              </w:rPr>
            </w:pPr>
            <w:proofErr w:type="gramStart"/>
            <w:r>
              <w:rPr>
                <w:sz w:val="26"/>
              </w:rPr>
              <w:t>Папье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маше</w:t>
            </w:r>
            <w:proofErr w:type="gramEnd"/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line="280" w:lineRule="exact"/>
              <w:ind w:left="13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</w:tr>
      <w:tr w:rsidR="00F2546B">
        <w:trPr>
          <w:trHeight w:val="597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91" w:lineRule="exact"/>
              <w:ind w:left="86" w:right="84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17-</w:t>
            </w:r>
          </w:p>
          <w:p w:rsidR="00F2546B" w:rsidRDefault="001E25E0">
            <w:pPr>
              <w:pStyle w:val="TableParagraph"/>
              <w:spacing w:before="1" w:line="285" w:lineRule="exact"/>
              <w:ind w:left="86" w:right="84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18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  <w:rPr>
                <w:sz w:val="24"/>
              </w:rPr>
            </w:pPr>
          </w:p>
        </w:tc>
        <w:tc>
          <w:tcPr>
            <w:tcW w:w="955" w:type="dxa"/>
          </w:tcPr>
          <w:p w:rsidR="00F2546B" w:rsidRDefault="00F2546B">
            <w:pPr>
              <w:pStyle w:val="TableParagraph"/>
              <w:rPr>
                <w:sz w:val="24"/>
              </w:rPr>
            </w:pPr>
          </w:p>
        </w:tc>
        <w:tc>
          <w:tcPr>
            <w:tcW w:w="5983" w:type="dxa"/>
          </w:tcPr>
          <w:p w:rsidR="00F2546B" w:rsidRDefault="001E25E0">
            <w:pPr>
              <w:pStyle w:val="TableParagraph"/>
              <w:spacing w:before="143"/>
              <w:ind w:left="107"/>
              <w:rPr>
                <w:sz w:val="26"/>
              </w:rPr>
            </w:pPr>
            <w:proofErr w:type="gramStart"/>
            <w:r>
              <w:rPr>
                <w:sz w:val="26"/>
              </w:rPr>
              <w:t>Папье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маше</w:t>
            </w:r>
            <w:proofErr w:type="gramEnd"/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before="292" w:line="285" w:lineRule="exact"/>
              <w:ind w:left="13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</w:tr>
      <w:tr w:rsidR="00F2546B">
        <w:trPr>
          <w:trHeight w:val="302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82" w:lineRule="exact"/>
              <w:ind w:left="86" w:right="84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19-</w:t>
            </w:r>
            <w:r>
              <w:rPr>
                <w:spacing w:val="-5"/>
                <w:sz w:val="26"/>
              </w:rPr>
              <w:t>20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955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3" w:type="dxa"/>
          </w:tcPr>
          <w:p w:rsidR="00F2546B" w:rsidRDefault="001E25E0">
            <w:pPr>
              <w:pStyle w:val="TableParagraph"/>
              <w:spacing w:line="282" w:lineRule="exact"/>
              <w:ind w:left="107"/>
              <w:rPr>
                <w:sz w:val="26"/>
              </w:rPr>
            </w:pPr>
            <w:proofErr w:type="spellStart"/>
            <w:r>
              <w:rPr>
                <w:spacing w:val="-2"/>
                <w:sz w:val="26"/>
              </w:rPr>
              <w:t>Декупаж</w:t>
            </w:r>
            <w:proofErr w:type="spellEnd"/>
            <w:r>
              <w:rPr>
                <w:spacing w:val="-2"/>
                <w:sz w:val="26"/>
              </w:rPr>
              <w:t>.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line="282" w:lineRule="exact"/>
              <w:ind w:left="13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</w:tr>
      <w:tr w:rsidR="00F2546B">
        <w:trPr>
          <w:trHeight w:val="299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80" w:lineRule="exact"/>
              <w:ind w:left="86" w:right="84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21-</w:t>
            </w:r>
            <w:r>
              <w:rPr>
                <w:spacing w:val="-5"/>
                <w:sz w:val="26"/>
              </w:rPr>
              <w:t>22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955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3" w:type="dxa"/>
          </w:tcPr>
          <w:p w:rsidR="00F2546B" w:rsidRDefault="001E25E0">
            <w:pPr>
              <w:pStyle w:val="TableParagraph"/>
              <w:spacing w:line="280" w:lineRule="exact"/>
              <w:ind w:left="107"/>
              <w:rPr>
                <w:sz w:val="26"/>
              </w:rPr>
            </w:pPr>
            <w:proofErr w:type="spellStart"/>
            <w:r>
              <w:rPr>
                <w:spacing w:val="-2"/>
                <w:sz w:val="26"/>
              </w:rPr>
              <w:t>Декупаж</w:t>
            </w:r>
            <w:proofErr w:type="spellEnd"/>
            <w:r>
              <w:rPr>
                <w:spacing w:val="-2"/>
                <w:sz w:val="26"/>
              </w:rPr>
              <w:t>.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line="280" w:lineRule="exact"/>
              <w:ind w:left="13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</w:tr>
      <w:tr w:rsidR="00F2546B">
        <w:trPr>
          <w:trHeight w:val="299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80" w:lineRule="exact"/>
              <w:ind w:left="86" w:right="84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23-</w:t>
            </w:r>
            <w:r>
              <w:rPr>
                <w:spacing w:val="-5"/>
                <w:sz w:val="26"/>
              </w:rPr>
              <w:t>24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955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3" w:type="dxa"/>
          </w:tcPr>
          <w:p w:rsidR="00F2546B" w:rsidRDefault="001E25E0">
            <w:pPr>
              <w:pStyle w:val="TableParagraph"/>
              <w:spacing w:line="280" w:lineRule="exact"/>
              <w:ind w:left="107"/>
              <w:rPr>
                <w:sz w:val="26"/>
              </w:rPr>
            </w:pPr>
            <w:r>
              <w:rPr>
                <w:spacing w:val="-2"/>
                <w:sz w:val="26"/>
              </w:rPr>
              <w:t>Витраж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гофрированной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бумагой.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line="280" w:lineRule="exact"/>
              <w:ind w:left="13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</w:tr>
      <w:tr w:rsidR="00F2546B">
        <w:trPr>
          <w:trHeight w:val="299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80" w:lineRule="exact"/>
              <w:ind w:left="86" w:right="84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25-</w:t>
            </w:r>
            <w:r>
              <w:rPr>
                <w:spacing w:val="-5"/>
                <w:sz w:val="26"/>
              </w:rPr>
              <w:t>26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955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3" w:type="dxa"/>
          </w:tcPr>
          <w:p w:rsidR="00F2546B" w:rsidRDefault="001E25E0">
            <w:pPr>
              <w:pStyle w:val="TableParagraph"/>
              <w:spacing w:line="280" w:lineRule="exact"/>
              <w:ind w:left="107"/>
              <w:rPr>
                <w:sz w:val="26"/>
              </w:rPr>
            </w:pPr>
            <w:r>
              <w:rPr>
                <w:spacing w:val="-2"/>
                <w:sz w:val="26"/>
              </w:rPr>
              <w:t>Витраж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гофрированной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бумагой.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line="280" w:lineRule="exact"/>
              <w:ind w:left="13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</w:tr>
      <w:tr w:rsidR="00F2546B">
        <w:trPr>
          <w:trHeight w:val="300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80" w:lineRule="exact"/>
              <w:ind w:left="86" w:right="84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27-</w:t>
            </w:r>
            <w:r>
              <w:rPr>
                <w:spacing w:val="-5"/>
                <w:sz w:val="26"/>
              </w:rPr>
              <w:t>28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955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3" w:type="dxa"/>
          </w:tcPr>
          <w:p w:rsidR="00F2546B" w:rsidRDefault="001E25E0">
            <w:pPr>
              <w:pStyle w:val="TableParagraph"/>
              <w:spacing w:line="280" w:lineRule="exact"/>
              <w:ind w:left="107"/>
              <w:rPr>
                <w:sz w:val="26"/>
              </w:rPr>
            </w:pPr>
            <w:r>
              <w:rPr>
                <w:sz w:val="26"/>
              </w:rPr>
              <w:t>Изготовление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панно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технике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«</w:t>
            </w:r>
            <w:proofErr w:type="spellStart"/>
            <w:r>
              <w:rPr>
                <w:spacing w:val="-2"/>
                <w:sz w:val="26"/>
              </w:rPr>
              <w:t>квиллинг</w:t>
            </w:r>
            <w:proofErr w:type="spellEnd"/>
            <w:r>
              <w:rPr>
                <w:spacing w:val="-2"/>
                <w:sz w:val="26"/>
              </w:rPr>
              <w:t>»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line="280" w:lineRule="exact"/>
              <w:ind w:left="13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</w:tr>
      <w:tr w:rsidR="00F2546B">
        <w:trPr>
          <w:trHeight w:val="299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80" w:lineRule="exact"/>
              <w:ind w:left="86" w:right="84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29-</w:t>
            </w:r>
            <w:r>
              <w:rPr>
                <w:spacing w:val="-5"/>
                <w:sz w:val="26"/>
              </w:rPr>
              <w:t>30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955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3" w:type="dxa"/>
          </w:tcPr>
          <w:p w:rsidR="00F2546B" w:rsidRDefault="001E25E0">
            <w:pPr>
              <w:pStyle w:val="TableParagraph"/>
              <w:spacing w:line="280" w:lineRule="exact"/>
              <w:ind w:left="107"/>
              <w:rPr>
                <w:sz w:val="26"/>
              </w:rPr>
            </w:pPr>
            <w:r>
              <w:rPr>
                <w:sz w:val="26"/>
              </w:rPr>
              <w:t>Изготовление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панно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технике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«</w:t>
            </w:r>
            <w:proofErr w:type="spellStart"/>
            <w:r>
              <w:rPr>
                <w:spacing w:val="-2"/>
                <w:sz w:val="26"/>
              </w:rPr>
              <w:t>квиллинг</w:t>
            </w:r>
            <w:proofErr w:type="spellEnd"/>
            <w:r>
              <w:rPr>
                <w:spacing w:val="-2"/>
                <w:sz w:val="26"/>
              </w:rPr>
              <w:t>»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line="280" w:lineRule="exact"/>
              <w:ind w:left="13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</w:tr>
      <w:tr w:rsidR="00F2546B">
        <w:trPr>
          <w:trHeight w:val="301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82" w:lineRule="exact"/>
              <w:ind w:left="86" w:right="84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31-</w:t>
            </w:r>
            <w:r>
              <w:rPr>
                <w:spacing w:val="-5"/>
                <w:sz w:val="26"/>
              </w:rPr>
              <w:t>32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955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3" w:type="dxa"/>
          </w:tcPr>
          <w:p w:rsidR="00F2546B" w:rsidRDefault="001E25E0">
            <w:pPr>
              <w:pStyle w:val="TableParagraph"/>
              <w:spacing w:line="282" w:lineRule="exact"/>
              <w:ind w:left="107"/>
              <w:rPr>
                <w:sz w:val="26"/>
              </w:rPr>
            </w:pPr>
            <w:r>
              <w:rPr>
                <w:sz w:val="26"/>
              </w:rPr>
              <w:t>Изготовление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панно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технике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«</w:t>
            </w:r>
            <w:proofErr w:type="spellStart"/>
            <w:r>
              <w:rPr>
                <w:spacing w:val="-2"/>
                <w:sz w:val="26"/>
              </w:rPr>
              <w:t>квиллинг</w:t>
            </w:r>
            <w:proofErr w:type="spellEnd"/>
            <w:r>
              <w:rPr>
                <w:spacing w:val="-2"/>
                <w:sz w:val="26"/>
              </w:rPr>
              <w:t>»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line="282" w:lineRule="exact"/>
              <w:ind w:left="13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</w:tr>
      <w:tr w:rsidR="00F2546B">
        <w:trPr>
          <w:trHeight w:val="299"/>
        </w:trPr>
        <w:tc>
          <w:tcPr>
            <w:tcW w:w="9759" w:type="dxa"/>
            <w:gridSpan w:val="5"/>
          </w:tcPr>
          <w:p w:rsidR="00F2546B" w:rsidRDefault="001E25E0">
            <w:pPr>
              <w:pStyle w:val="TableParagraph"/>
              <w:spacing w:line="280" w:lineRule="exact"/>
              <w:ind w:left="6" w:right="3"/>
              <w:jc w:val="center"/>
              <w:rPr>
                <w:i/>
                <w:sz w:val="26"/>
              </w:rPr>
            </w:pPr>
            <w:r>
              <w:rPr>
                <w:b/>
                <w:sz w:val="26"/>
              </w:rPr>
              <w:t>«Загадочная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ниточка»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i/>
                <w:sz w:val="26"/>
              </w:rPr>
              <w:t>(22</w:t>
            </w:r>
            <w:r>
              <w:rPr>
                <w:i/>
                <w:spacing w:val="-11"/>
                <w:sz w:val="26"/>
              </w:rPr>
              <w:t xml:space="preserve"> </w:t>
            </w:r>
            <w:r>
              <w:rPr>
                <w:i/>
                <w:sz w:val="26"/>
              </w:rPr>
              <w:t>часов,</w:t>
            </w:r>
            <w:r>
              <w:rPr>
                <w:i/>
                <w:spacing w:val="-11"/>
                <w:sz w:val="26"/>
              </w:rPr>
              <w:t xml:space="preserve"> </w:t>
            </w:r>
            <w:r>
              <w:rPr>
                <w:i/>
                <w:spacing w:val="-2"/>
                <w:sz w:val="26"/>
              </w:rPr>
              <w:t>2/20).</w:t>
            </w:r>
          </w:p>
        </w:tc>
      </w:tr>
      <w:tr w:rsidR="00F2546B">
        <w:trPr>
          <w:trHeight w:val="299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80" w:lineRule="exact"/>
              <w:ind w:left="86" w:right="84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33-</w:t>
            </w:r>
            <w:r>
              <w:rPr>
                <w:spacing w:val="-5"/>
                <w:sz w:val="26"/>
              </w:rPr>
              <w:t>34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955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3" w:type="dxa"/>
          </w:tcPr>
          <w:p w:rsidR="00F2546B" w:rsidRDefault="001E25E0">
            <w:pPr>
              <w:pStyle w:val="TableParagraph"/>
              <w:spacing w:line="280" w:lineRule="exact"/>
              <w:ind w:left="107"/>
              <w:rPr>
                <w:sz w:val="26"/>
              </w:rPr>
            </w:pPr>
            <w:proofErr w:type="spellStart"/>
            <w:r>
              <w:rPr>
                <w:spacing w:val="-2"/>
                <w:sz w:val="26"/>
              </w:rPr>
              <w:t>Ниткография</w:t>
            </w:r>
            <w:proofErr w:type="spellEnd"/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line="280" w:lineRule="exact"/>
              <w:ind w:left="13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</w:tr>
      <w:tr w:rsidR="00F2546B">
        <w:trPr>
          <w:trHeight w:val="299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80" w:lineRule="exact"/>
              <w:ind w:left="86" w:right="84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35-</w:t>
            </w:r>
            <w:r>
              <w:rPr>
                <w:spacing w:val="-5"/>
                <w:sz w:val="26"/>
              </w:rPr>
              <w:t>36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955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3" w:type="dxa"/>
          </w:tcPr>
          <w:p w:rsidR="00F2546B" w:rsidRDefault="001E25E0">
            <w:pPr>
              <w:pStyle w:val="TableParagraph"/>
              <w:spacing w:line="280" w:lineRule="exact"/>
              <w:ind w:left="107"/>
              <w:rPr>
                <w:sz w:val="26"/>
              </w:rPr>
            </w:pPr>
            <w:proofErr w:type="spellStart"/>
            <w:r>
              <w:rPr>
                <w:spacing w:val="-2"/>
                <w:sz w:val="26"/>
              </w:rPr>
              <w:t>Ниткография</w:t>
            </w:r>
            <w:proofErr w:type="spellEnd"/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line="280" w:lineRule="exact"/>
              <w:ind w:left="13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</w:tr>
      <w:tr w:rsidR="00F2546B">
        <w:trPr>
          <w:trHeight w:val="299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80" w:lineRule="exact"/>
              <w:ind w:left="86" w:right="84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37-</w:t>
            </w:r>
            <w:r>
              <w:rPr>
                <w:spacing w:val="-5"/>
                <w:sz w:val="26"/>
              </w:rPr>
              <w:t>38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955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3" w:type="dxa"/>
          </w:tcPr>
          <w:p w:rsidR="00F2546B" w:rsidRDefault="001E25E0">
            <w:pPr>
              <w:pStyle w:val="TableParagraph"/>
              <w:spacing w:line="280" w:lineRule="exact"/>
              <w:ind w:left="107"/>
              <w:rPr>
                <w:sz w:val="26"/>
              </w:rPr>
            </w:pPr>
            <w:proofErr w:type="spellStart"/>
            <w:r>
              <w:rPr>
                <w:spacing w:val="-2"/>
                <w:sz w:val="26"/>
              </w:rPr>
              <w:t>Ниткография</w:t>
            </w:r>
            <w:proofErr w:type="spellEnd"/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line="280" w:lineRule="exact"/>
              <w:ind w:left="13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</w:tr>
      <w:tr w:rsidR="00F2546B">
        <w:trPr>
          <w:trHeight w:val="299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80" w:lineRule="exact"/>
              <w:ind w:left="86" w:right="84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39-</w:t>
            </w:r>
            <w:r>
              <w:rPr>
                <w:spacing w:val="-5"/>
                <w:sz w:val="26"/>
              </w:rPr>
              <w:t>40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955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3" w:type="dxa"/>
          </w:tcPr>
          <w:p w:rsidR="00F2546B" w:rsidRDefault="001E25E0">
            <w:pPr>
              <w:pStyle w:val="TableParagraph"/>
              <w:spacing w:line="280" w:lineRule="exact"/>
              <w:ind w:left="107"/>
              <w:rPr>
                <w:sz w:val="26"/>
              </w:rPr>
            </w:pPr>
            <w:r>
              <w:rPr>
                <w:sz w:val="26"/>
              </w:rPr>
              <w:t>Панно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помпонов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line="280" w:lineRule="exact"/>
              <w:ind w:left="13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</w:tr>
      <w:tr w:rsidR="00F2546B">
        <w:trPr>
          <w:trHeight w:val="301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82" w:lineRule="exact"/>
              <w:ind w:left="86" w:right="84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41-</w:t>
            </w:r>
            <w:r>
              <w:rPr>
                <w:spacing w:val="-5"/>
                <w:sz w:val="26"/>
              </w:rPr>
              <w:t>42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955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3" w:type="dxa"/>
          </w:tcPr>
          <w:p w:rsidR="00F2546B" w:rsidRDefault="001E25E0">
            <w:pPr>
              <w:pStyle w:val="TableParagraph"/>
              <w:spacing w:line="282" w:lineRule="exact"/>
              <w:ind w:left="107"/>
              <w:rPr>
                <w:sz w:val="26"/>
              </w:rPr>
            </w:pPr>
            <w:r>
              <w:rPr>
                <w:sz w:val="26"/>
              </w:rPr>
              <w:t>Панно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помпонов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line="282" w:lineRule="exact"/>
              <w:ind w:left="13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</w:tr>
      <w:tr w:rsidR="00F2546B">
        <w:trPr>
          <w:trHeight w:val="299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80" w:lineRule="exact"/>
              <w:ind w:left="46" w:right="84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43-</w:t>
            </w:r>
            <w:r>
              <w:rPr>
                <w:spacing w:val="-5"/>
                <w:sz w:val="26"/>
              </w:rPr>
              <w:t>44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955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3" w:type="dxa"/>
          </w:tcPr>
          <w:p w:rsidR="00F2546B" w:rsidRDefault="001E25E0">
            <w:pPr>
              <w:pStyle w:val="TableParagraph"/>
              <w:spacing w:line="280" w:lineRule="exact"/>
              <w:ind w:left="107"/>
              <w:rPr>
                <w:sz w:val="26"/>
              </w:rPr>
            </w:pPr>
            <w:r>
              <w:rPr>
                <w:sz w:val="26"/>
              </w:rPr>
              <w:t>Панно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помпонов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line="280" w:lineRule="exact"/>
              <w:ind w:left="13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</w:tr>
      <w:tr w:rsidR="00F2546B">
        <w:trPr>
          <w:trHeight w:val="299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80" w:lineRule="exact"/>
              <w:ind w:left="46" w:right="84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45-</w:t>
            </w:r>
            <w:r>
              <w:rPr>
                <w:spacing w:val="-5"/>
                <w:sz w:val="26"/>
              </w:rPr>
              <w:t>46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955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3" w:type="dxa"/>
          </w:tcPr>
          <w:p w:rsidR="00F2546B" w:rsidRDefault="001E25E0">
            <w:pPr>
              <w:pStyle w:val="TableParagraph"/>
              <w:spacing w:line="280" w:lineRule="exact"/>
              <w:ind w:left="107"/>
              <w:rPr>
                <w:sz w:val="26"/>
              </w:rPr>
            </w:pPr>
            <w:r>
              <w:rPr>
                <w:spacing w:val="-2"/>
                <w:sz w:val="26"/>
              </w:rPr>
              <w:t>Вышивка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line="280" w:lineRule="exact"/>
              <w:ind w:left="13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</w:tr>
      <w:tr w:rsidR="00F2546B">
        <w:trPr>
          <w:trHeight w:val="300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80" w:lineRule="exact"/>
              <w:ind w:left="86" w:right="84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47-</w:t>
            </w:r>
            <w:r>
              <w:rPr>
                <w:spacing w:val="-5"/>
                <w:sz w:val="26"/>
              </w:rPr>
              <w:t>48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955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3" w:type="dxa"/>
          </w:tcPr>
          <w:p w:rsidR="00F2546B" w:rsidRDefault="001E25E0">
            <w:pPr>
              <w:pStyle w:val="TableParagraph"/>
              <w:spacing w:line="280" w:lineRule="exact"/>
              <w:ind w:left="107"/>
              <w:rPr>
                <w:sz w:val="26"/>
              </w:rPr>
            </w:pPr>
            <w:r>
              <w:rPr>
                <w:spacing w:val="-2"/>
                <w:sz w:val="26"/>
              </w:rPr>
              <w:t>Вышивка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line="280" w:lineRule="exact"/>
              <w:ind w:left="13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</w:tr>
      <w:tr w:rsidR="00F2546B">
        <w:trPr>
          <w:trHeight w:val="299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80" w:lineRule="exact"/>
              <w:ind w:left="86" w:right="84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49-</w:t>
            </w:r>
            <w:r>
              <w:rPr>
                <w:spacing w:val="-5"/>
                <w:sz w:val="26"/>
              </w:rPr>
              <w:t>50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955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3" w:type="dxa"/>
          </w:tcPr>
          <w:p w:rsidR="00F2546B" w:rsidRDefault="001E25E0">
            <w:pPr>
              <w:pStyle w:val="TableParagraph"/>
              <w:spacing w:line="280" w:lineRule="exact"/>
              <w:ind w:left="107"/>
              <w:rPr>
                <w:sz w:val="26"/>
              </w:rPr>
            </w:pPr>
            <w:r>
              <w:rPr>
                <w:spacing w:val="-2"/>
                <w:sz w:val="26"/>
              </w:rPr>
              <w:t>Вышивка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line="280" w:lineRule="exact"/>
              <w:ind w:left="13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</w:tr>
      <w:tr w:rsidR="00F2546B">
        <w:trPr>
          <w:trHeight w:val="299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80" w:lineRule="exact"/>
              <w:ind w:left="46" w:right="84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51-</w:t>
            </w:r>
            <w:r>
              <w:rPr>
                <w:spacing w:val="-5"/>
                <w:sz w:val="26"/>
              </w:rPr>
              <w:t>52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955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3" w:type="dxa"/>
          </w:tcPr>
          <w:p w:rsidR="00F2546B" w:rsidRDefault="001E25E0">
            <w:pPr>
              <w:pStyle w:val="TableParagraph"/>
              <w:spacing w:line="280" w:lineRule="exact"/>
              <w:ind w:left="107"/>
              <w:rPr>
                <w:sz w:val="26"/>
              </w:rPr>
            </w:pPr>
            <w:proofErr w:type="spellStart"/>
            <w:r>
              <w:rPr>
                <w:spacing w:val="-2"/>
                <w:sz w:val="26"/>
              </w:rPr>
              <w:t>Канзаши</w:t>
            </w:r>
            <w:proofErr w:type="spellEnd"/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line="280" w:lineRule="exact"/>
              <w:ind w:left="13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</w:tr>
      <w:tr w:rsidR="00F2546B">
        <w:trPr>
          <w:trHeight w:val="301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82" w:lineRule="exact"/>
              <w:ind w:left="86" w:right="84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53-</w:t>
            </w:r>
            <w:r>
              <w:rPr>
                <w:spacing w:val="-5"/>
                <w:sz w:val="26"/>
              </w:rPr>
              <w:t>54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955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3" w:type="dxa"/>
          </w:tcPr>
          <w:p w:rsidR="00F2546B" w:rsidRDefault="001E25E0">
            <w:pPr>
              <w:pStyle w:val="TableParagraph"/>
              <w:spacing w:line="282" w:lineRule="exact"/>
              <w:ind w:left="107"/>
              <w:rPr>
                <w:sz w:val="26"/>
              </w:rPr>
            </w:pPr>
            <w:proofErr w:type="spellStart"/>
            <w:r>
              <w:rPr>
                <w:spacing w:val="-2"/>
                <w:sz w:val="26"/>
              </w:rPr>
              <w:t>Канзаши</w:t>
            </w:r>
            <w:proofErr w:type="spellEnd"/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line="282" w:lineRule="exact"/>
              <w:ind w:left="13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</w:tr>
      <w:tr w:rsidR="00F2546B">
        <w:trPr>
          <w:trHeight w:val="299"/>
        </w:trPr>
        <w:tc>
          <w:tcPr>
            <w:tcW w:w="9759" w:type="dxa"/>
            <w:gridSpan w:val="5"/>
          </w:tcPr>
          <w:p w:rsidR="00F2546B" w:rsidRDefault="001E25E0">
            <w:pPr>
              <w:pStyle w:val="TableParagraph"/>
              <w:spacing w:line="280" w:lineRule="exact"/>
              <w:ind w:left="6" w:right="3"/>
              <w:jc w:val="center"/>
              <w:rPr>
                <w:i/>
                <w:sz w:val="26"/>
              </w:rPr>
            </w:pPr>
            <w:r>
              <w:rPr>
                <w:b/>
                <w:sz w:val="26"/>
              </w:rPr>
              <w:t>«В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стране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фантазии»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i/>
                <w:sz w:val="26"/>
              </w:rPr>
              <w:t>(6</w:t>
            </w:r>
            <w:r>
              <w:rPr>
                <w:i/>
                <w:spacing w:val="-7"/>
                <w:sz w:val="26"/>
              </w:rPr>
              <w:t xml:space="preserve"> </w:t>
            </w:r>
            <w:r>
              <w:rPr>
                <w:i/>
                <w:sz w:val="26"/>
              </w:rPr>
              <w:t>часов,</w:t>
            </w:r>
            <w:r>
              <w:rPr>
                <w:i/>
                <w:spacing w:val="-7"/>
                <w:sz w:val="26"/>
              </w:rPr>
              <w:t xml:space="preserve"> </w:t>
            </w:r>
            <w:r>
              <w:rPr>
                <w:i/>
                <w:spacing w:val="-4"/>
                <w:sz w:val="26"/>
              </w:rPr>
              <w:t>1/5).</w:t>
            </w:r>
          </w:p>
        </w:tc>
      </w:tr>
      <w:tr w:rsidR="00F2546B">
        <w:trPr>
          <w:trHeight w:val="299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80" w:lineRule="exact"/>
              <w:ind w:left="86" w:right="84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55-</w:t>
            </w:r>
            <w:r>
              <w:rPr>
                <w:spacing w:val="-5"/>
                <w:sz w:val="26"/>
              </w:rPr>
              <w:t>56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955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3" w:type="dxa"/>
          </w:tcPr>
          <w:p w:rsidR="00F2546B" w:rsidRDefault="001E25E0">
            <w:pPr>
              <w:pStyle w:val="TableParagraph"/>
              <w:spacing w:line="280" w:lineRule="exact"/>
              <w:ind w:left="107"/>
              <w:rPr>
                <w:sz w:val="26"/>
              </w:rPr>
            </w:pPr>
            <w:r>
              <w:rPr>
                <w:sz w:val="26"/>
              </w:rPr>
              <w:t>Изготовление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композиции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бросового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материала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line="280" w:lineRule="exact"/>
              <w:ind w:left="13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</w:tr>
      <w:tr w:rsidR="00F2546B">
        <w:trPr>
          <w:trHeight w:val="299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80" w:lineRule="exact"/>
              <w:ind w:left="86" w:right="84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57-</w:t>
            </w:r>
            <w:r>
              <w:rPr>
                <w:spacing w:val="-5"/>
                <w:sz w:val="26"/>
              </w:rPr>
              <w:t>58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955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3" w:type="dxa"/>
          </w:tcPr>
          <w:p w:rsidR="00F2546B" w:rsidRDefault="001E25E0">
            <w:pPr>
              <w:pStyle w:val="TableParagraph"/>
              <w:spacing w:line="280" w:lineRule="exact"/>
              <w:ind w:left="107"/>
              <w:rPr>
                <w:sz w:val="26"/>
              </w:rPr>
            </w:pPr>
            <w:r>
              <w:rPr>
                <w:sz w:val="26"/>
              </w:rPr>
              <w:t>Изготовление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композиции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бросового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материала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line="280" w:lineRule="exact"/>
              <w:ind w:left="13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</w:tr>
      <w:tr w:rsidR="00F2546B">
        <w:trPr>
          <w:trHeight w:val="299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80" w:lineRule="exact"/>
              <w:ind w:left="86" w:right="84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59-</w:t>
            </w:r>
            <w:r>
              <w:rPr>
                <w:spacing w:val="-5"/>
                <w:sz w:val="26"/>
              </w:rPr>
              <w:t>60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955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3" w:type="dxa"/>
          </w:tcPr>
          <w:p w:rsidR="00F2546B" w:rsidRDefault="001E25E0">
            <w:pPr>
              <w:pStyle w:val="TableParagraph"/>
              <w:spacing w:line="280" w:lineRule="exact"/>
              <w:ind w:left="107"/>
              <w:rPr>
                <w:sz w:val="26"/>
              </w:rPr>
            </w:pPr>
            <w:r>
              <w:rPr>
                <w:sz w:val="26"/>
              </w:rPr>
              <w:t>Изготовление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композиции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бросового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материала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line="280" w:lineRule="exact"/>
              <w:ind w:left="13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</w:tr>
      <w:tr w:rsidR="00F2546B">
        <w:trPr>
          <w:trHeight w:val="299"/>
        </w:trPr>
        <w:tc>
          <w:tcPr>
            <w:tcW w:w="9759" w:type="dxa"/>
            <w:gridSpan w:val="5"/>
          </w:tcPr>
          <w:p w:rsidR="00F2546B" w:rsidRDefault="001E25E0">
            <w:pPr>
              <w:pStyle w:val="TableParagraph"/>
              <w:spacing w:line="280" w:lineRule="exact"/>
              <w:ind w:left="6" w:right="3"/>
              <w:jc w:val="center"/>
              <w:rPr>
                <w:i/>
                <w:sz w:val="26"/>
              </w:rPr>
            </w:pPr>
            <w:r>
              <w:rPr>
                <w:b/>
                <w:sz w:val="26"/>
              </w:rPr>
              <w:t>«Волшебное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зёрнышко»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i/>
                <w:sz w:val="26"/>
              </w:rPr>
              <w:t>(6</w:t>
            </w:r>
            <w:r>
              <w:rPr>
                <w:i/>
                <w:spacing w:val="-11"/>
                <w:sz w:val="26"/>
              </w:rPr>
              <w:t xml:space="preserve"> </w:t>
            </w:r>
            <w:r>
              <w:rPr>
                <w:i/>
                <w:sz w:val="26"/>
              </w:rPr>
              <w:t>часов,</w:t>
            </w:r>
            <w:r>
              <w:rPr>
                <w:i/>
                <w:spacing w:val="-8"/>
                <w:sz w:val="26"/>
              </w:rPr>
              <w:t xml:space="preserve"> </w:t>
            </w:r>
            <w:r>
              <w:rPr>
                <w:i/>
                <w:spacing w:val="-4"/>
                <w:sz w:val="26"/>
              </w:rPr>
              <w:t>1/5).</w:t>
            </w:r>
          </w:p>
        </w:tc>
      </w:tr>
      <w:tr w:rsidR="00F2546B">
        <w:trPr>
          <w:trHeight w:val="301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82" w:lineRule="exact"/>
              <w:ind w:left="86" w:right="84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61-</w:t>
            </w:r>
            <w:r>
              <w:rPr>
                <w:spacing w:val="-5"/>
                <w:sz w:val="26"/>
              </w:rPr>
              <w:t>62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955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3" w:type="dxa"/>
          </w:tcPr>
          <w:p w:rsidR="00F2546B" w:rsidRDefault="001E25E0">
            <w:pPr>
              <w:pStyle w:val="TableParagraph"/>
              <w:spacing w:line="282" w:lineRule="exact"/>
              <w:ind w:left="107"/>
              <w:rPr>
                <w:sz w:val="26"/>
              </w:rPr>
            </w:pPr>
            <w:r>
              <w:rPr>
                <w:sz w:val="26"/>
              </w:rPr>
              <w:t>Панно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крупой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шпатлевкой.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line="282" w:lineRule="exact"/>
              <w:ind w:left="13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</w:tr>
      <w:tr w:rsidR="00F2546B">
        <w:trPr>
          <w:trHeight w:val="300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80" w:lineRule="exact"/>
              <w:ind w:left="86" w:right="84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63-</w:t>
            </w:r>
            <w:r>
              <w:rPr>
                <w:spacing w:val="-5"/>
                <w:sz w:val="26"/>
              </w:rPr>
              <w:t>64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955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3" w:type="dxa"/>
          </w:tcPr>
          <w:p w:rsidR="00F2546B" w:rsidRDefault="001E25E0">
            <w:pPr>
              <w:pStyle w:val="TableParagraph"/>
              <w:spacing w:line="280" w:lineRule="exact"/>
              <w:ind w:left="107"/>
              <w:rPr>
                <w:sz w:val="26"/>
              </w:rPr>
            </w:pPr>
            <w:r>
              <w:rPr>
                <w:sz w:val="26"/>
              </w:rPr>
              <w:t>Панно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крупой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шпатлевкой.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line="280" w:lineRule="exact"/>
              <w:ind w:left="13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</w:tr>
      <w:tr w:rsidR="00F2546B">
        <w:trPr>
          <w:trHeight w:val="299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80" w:lineRule="exact"/>
              <w:ind w:left="86" w:right="84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65-</w:t>
            </w:r>
            <w:r>
              <w:rPr>
                <w:spacing w:val="-5"/>
                <w:sz w:val="26"/>
              </w:rPr>
              <w:t>66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955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3" w:type="dxa"/>
          </w:tcPr>
          <w:p w:rsidR="00F2546B" w:rsidRDefault="001E25E0">
            <w:pPr>
              <w:pStyle w:val="TableParagraph"/>
              <w:spacing w:line="280" w:lineRule="exact"/>
              <w:ind w:left="107"/>
              <w:rPr>
                <w:sz w:val="26"/>
              </w:rPr>
            </w:pPr>
            <w:proofErr w:type="spellStart"/>
            <w:r>
              <w:rPr>
                <w:sz w:val="26"/>
              </w:rPr>
              <w:t>Топиарий</w:t>
            </w:r>
            <w:proofErr w:type="spellEnd"/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зерен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кофе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крупы.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line="280" w:lineRule="exact"/>
              <w:ind w:left="13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</w:tr>
      <w:tr w:rsidR="00F2546B">
        <w:trPr>
          <w:trHeight w:val="299"/>
        </w:trPr>
        <w:tc>
          <w:tcPr>
            <w:tcW w:w="9759" w:type="dxa"/>
            <w:gridSpan w:val="5"/>
          </w:tcPr>
          <w:p w:rsidR="00F2546B" w:rsidRDefault="001E25E0">
            <w:pPr>
              <w:pStyle w:val="TableParagraph"/>
              <w:spacing w:line="280" w:lineRule="exact"/>
              <w:ind w:left="6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Итоговое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занятие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(2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ч)</w:t>
            </w:r>
          </w:p>
        </w:tc>
      </w:tr>
      <w:tr w:rsidR="00F2546B">
        <w:trPr>
          <w:trHeight w:val="299"/>
        </w:trPr>
        <w:tc>
          <w:tcPr>
            <w:tcW w:w="866" w:type="dxa"/>
          </w:tcPr>
          <w:p w:rsidR="00F2546B" w:rsidRDefault="001E25E0">
            <w:pPr>
              <w:pStyle w:val="TableParagraph"/>
              <w:spacing w:line="280" w:lineRule="exact"/>
              <w:ind w:left="86" w:right="84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67-</w:t>
            </w:r>
            <w:r>
              <w:rPr>
                <w:spacing w:val="-5"/>
                <w:sz w:val="26"/>
              </w:rPr>
              <w:t>68</w:t>
            </w: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955" w:type="dxa"/>
          </w:tcPr>
          <w:p w:rsidR="00F2546B" w:rsidRDefault="00F2546B">
            <w:pPr>
              <w:pStyle w:val="TableParagraph"/>
            </w:pPr>
          </w:p>
        </w:tc>
        <w:tc>
          <w:tcPr>
            <w:tcW w:w="5983" w:type="dxa"/>
          </w:tcPr>
          <w:p w:rsidR="00F2546B" w:rsidRDefault="001E25E0">
            <w:pPr>
              <w:pStyle w:val="TableParagraph"/>
              <w:spacing w:line="280" w:lineRule="exact"/>
              <w:ind w:left="107"/>
              <w:rPr>
                <w:sz w:val="26"/>
              </w:rPr>
            </w:pPr>
            <w:r>
              <w:rPr>
                <w:sz w:val="26"/>
              </w:rPr>
              <w:t>Итоговое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занятие.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Выставка.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Подведение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итогов.</w:t>
            </w:r>
          </w:p>
        </w:tc>
        <w:tc>
          <w:tcPr>
            <w:tcW w:w="1106" w:type="dxa"/>
          </w:tcPr>
          <w:p w:rsidR="00F2546B" w:rsidRDefault="001E25E0">
            <w:pPr>
              <w:pStyle w:val="TableParagraph"/>
              <w:spacing w:line="280" w:lineRule="exact"/>
              <w:ind w:left="13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</w:tr>
      <w:tr w:rsidR="00F2546B">
        <w:trPr>
          <w:trHeight w:val="301"/>
        </w:trPr>
        <w:tc>
          <w:tcPr>
            <w:tcW w:w="866" w:type="dxa"/>
          </w:tcPr>
          <w:p w:rsidR="00F2546B" w:rsidRDefault="00F2546B">
            <w:pPr>
              <w:pStyle w:val="TableParagraph"/>
            </w:pPr>
          </w:p>
        </w:tc>
        <w:tc>
          <w:tcPr>
            <w:tcW w:w="849" w:type="dxa"/>
          </w:tcPr>
          <w:p w:rsidR="00F2546B" w:rsidRDefault="00F2546B">
            <w:pPr>
              <w:pStyle w:val="TableParagraph"/>
            </w:pPr>
          </w:p>
        </w:tc>
        <w:tc>
          <w:tcPr>
            <w:tcW w:w="955" w:type="dxa"/>
          </w:tcPr>
          <w:p w:rsidR="00F2546B" w:rsidRDefault="001E25E0">
            <w:pPr>
              <w:pStyle w:val="TableParagraph"/>
              <w:spacing w:line="282" w:lineRule="exact"/>
              <w:ind w:left="108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Всего:</w:t>
            </w:r>
          </w:p>
        </w:tc>
        <w:tc>
          <w:tcPr>
            <w:tcW w:w="5983" w:type="dxa"/>
          </w:tcPr>
          <w:p w:rsidR="00F2546B" w:rsidRDefault="001E25E0">
            <w:pPr>
              <w:pStyle w:val="TableParagraph"/>
              <w:spacing w:before="2" w:line="280" w:lineRule="exact"/>
              <w:ind w:left="107"/>
              <w:rPr>
                <w:b/>
                <w:sz w:val="26"/>
              </w:rPr>
            </w:pPr>
            <w:r>
              <w:rPr>
                <w:b/>
                <w:sz w:val="26"/>
              </w:rPr>
              <w:t>68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часов</w:t>
            </w:r>
          </w:p>
        </w:tc>
        <w:tc>
          <w:tcPr>
            <w:tcW w:w="1106" w:type="dxa"/>
          </w:tcPr>
          <w:p w:rsidR="00F2546B" w:rsidRDefault="00F2546B">
            <w:pPr>
              <w:pStyle w:val="TableParagraph"/>
            </w:pPr>
          </w:p>
        </w:tc>
      </w:tr>
    </w:tbl>
    <w:p w:rsidR="00F2546B" w:rsidRDefault="00F2546B">
      <w:pPr>
        <w:pStyle w:val="a3"/>
        <w:spacing w:before="24"/>
        <w:ind w:left="0"/>
        <w:rPr>
          <w:b/>
        </w:rPr>
      </w:pPr>
    </w:p>
    <w:p w:rsidR="00F2546B" w:rsidRDefault="001E25E0">
      <w:pPr>
        <w:ind w:left="2051" w:right="2053"/>
        <w:jc w:val="center"/>
        <w:rPr>
          <w:b/>
          <w:sz w:val="26"/>
        </w:rPr>
      </w:pPr>
      <w:r>
        <w:rPr>
          <w:b/>
          <w:spacing w:val="-2"/>
          <w:sz w:val="26"/>
        </w:rPr>
        <w:t>Содержание</w:t>
      </w:r>
      <w:r>
        <w:rPr>
          <w:b/>
          <w:spacing w:val="3"/>
          <w:sz w:val="26"/>
        </w:rPr>
        <w:t xml:space="preserve"> </w:t>
      </w:r>
      <w:r>
        <w:rPr>
          <w:b/>
          <w:spacing w:val="-2"/>
          <w:sz w:val="26"/>
        </w:rPr>
        <w:t>программы.</w:t>
      </w:r>
    </w:p>
    <w:p w:rsidR="00F2546B" w:rsidRDefault="001E25E0">
      <w:pPr>
        <w:spacing w:before="1" w:line="298" w:lineRule="exact"/>
        <w:ind w:left="2047" w:right="2053"/>
        <w:jc w:val="center"/>
        <w:rPr>
          <w:b/>
          <w:sz w:val="26"/>
        </w:rPr>
      </w:pPr>
      <w:r>
        <w:rPr>
          <w:b/>
          <w:sz w:val="26"/>
        </w:rPr>
        <w:t>3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год</w:t>
      </w:r>
      <w:r>
        <w:rPr>
          <w:b/>
          <w:spacing w:val="-4"/>
          <w:sz w:val="26"/>
        </w:rPr>
        <w:t xml:space="preserve"> </w:t>
      </w:r>
      <w:r>
        <w:rPr>
          <w:b/>
          <w:spacing w:val="-2"/>
          <w:sz w:val="26"/>
        </w:rPr>
        <w:t>обучения.</w:t>
      </w:r>
    </w:p>
    <w:p w:rsidR="00F2546B" w:rsidRDefault="001E25E0">
      <w:pPr>
        <w:spacing w:line="295" w:lineRule="exact"/>
        <w:ind w:left="930"/>
        <w:jc w:val="both"/>
        <w:rPr>
          <w:b/>
          <w:sz w:val="26"/>
        </w:rPr>
      </w:pPr>
      <w:r>
        <w:rPr>
          <w:b/>
          <w:sz w:val="26"/>
        </w:rPr>
        <w:t>Тема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№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1.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Вводное</w:t>
      </w:r>
      <w:r>
        <w:rPr>
          <w:b/>
          <w:spacing w:val="-5"/>
          <w:sz w:val="26"/>
        </w:rPr>
        <w:t xml:space="preserve"> </w:t>
      </w:r>
      <w:r>
        <w:rPr>
          <w:b/>
          <w:spacing w:val="-2"/>
          <w:sz w:val="26"/>
        </w:rPr>
        <w:t>занятие.</w:t>
      </w:r>
    </w:p>
    <w:p w:rsidR="00F2546B" w:rsidRDefault="001E25E0">
      <w:pPr>
        <w:pStyle w:val="a3"/>
        <w:ind w:right="227" w:firstLine="707"/>
        <w:jc w:val="both"/>
      </w:pPr>
      <w:r>
        <w:t>Практика: Материаловедение. Техника безопасности. Выполнение предложенной творческой работы.</w:t>
      </w:r>
    </w:p>
    <w:p w:rsidR="00F2546B" w:rsidRDefault="001E25E0">
      <w:pPr>
        <w:ind w:left="930"/>
        <w:jc w:val="both"/>
        <w:rPr>
          <w:b/>
          <w:sz w:val="26"/>
        </w:rPr>
      </w:pPr>
      <w:r>
        <w:rPr>
          <w:b/>
          <w:sz w:val="26"/>
        </w:rPr>
        <w:t>Тема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№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2.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«Мастерская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природы»</w:t>
      </w:r>
      <w:r>
        <w:rPr>
          <w:b/>
          <w:spacing w:val="-4"/>
          <w:sz w:val="26"/>
        </w:rPr>
        <w:t xml:space="preserve"> </w:t>
      </w:r>
      <w:r>
        <w:rPr>
          <w:sz w:val="26"/>
        </w:rPr>
        <w:t>(поделки</w:t>
      </w:r>
      <w:r>
        <w:rPr>
          <w:spacing w:val="-8"/>
          <w:sz w:val="26"/>
        </w:rPr>
        <w:t xml:space="preserve"> </w:t>
      </w:r>
      <w:r>
        <w:rPr>
          <w:sz w:val="26"/>
        </w:rPr>
        <w:t>из</w:t>
      </w:r>
      <w:r>
        <w:rPr>
          <w:spacing w:val="-8"/>
          <w:sz w:val="26"/>
        </w:rPr>
        <w:t xml:space="preserve"> </w:t>
      </w:r>
      <w:r>
        <w:rPr>
          <w:sz w:val="26"/>
        </w:rPr>
        <w:t>природного</w:t>
      </w:r>
      <w:r>
        <w:rPr>
          <w:spacing w:val="-7"/>
          <w:sz w:val="26"/>
        </w:rPr>
        <w:t xml:space="preserve"> </w:t>
      </w:r>
      <w:r>
        <w:rPr>
          <w:spacing w:val="-2"/>
          <w:sz w:val="26"/>
        </w:rPr>
        <w:t>материала)</w:t>
      </w:r>
      <w:r>
        <w:rPr>
          <w:b/>
          <w:spacing w:val="-2"/>
          <w:sz w:val="26"/>
        </w:rPr>
        <w:t>.</w:t>
      </w:r>
    </w:p>
    <w:p w:rsidR="00F2546B" w:rsidRDefault="001E25E0">
      <w:pPr>
        <w:pStyle w:val="a3"/>
        <w:ind w:right="224" w:firstLine="707"/>
        <w:jc w:val="both"/>
      </w:pPr>
      <w:r>
        <w:t>Теория: Повторение техники работы с соломкой. Подбор и подготовка материала. Правила составления аппликации из соломки. Знакомство с берестой, плетением из бересты.</w:t>
      </w:r>
    </w:p>
    <w:p w:rsidR="00F2546B" w:rsidRDefault="00F2546B">
      <w:pPr>
        <w:jc w:val="both"/>
        <w:sectPr w:rsidR="00F2546B">
          <w:pgSz w:w="11910" w:h="16840"/>
          <w:pgMar w:top="1080" w:right="340" w:bottom="1180" w:left="1480" w:header="0" w:footer="982" w:gutter="0"/>
          <w:cols w:space="720"/>
        </w:sectPr>
      </w:pPr>
    </w:p>
    <w:p w:rsidR="00F2546B" w:rsidRDefault="001E25E0">
      <w:pPr>
        <w:pStyle w:val="a3"/>
        <w:spacing w:before="67"/>
        <w:ind w:right="222" w:firstLine="707"/>
        <w:jc w:val="both"/>
      </w:pPr>
      <w:r>
        <w:lastRenderedPageBreak/>
        <w:t>Практика: Подготовка соломки к работе. Выбор эскиза. Аппликации из бересты, соломки и сухоцветов. Выполнение</w:t>
      </w:r>
      <w:r>
        <w:rPr>
          <w:spacing w:val="-1"/>
        </w:rPr>
        <w:t xml:space="preserve"> </w:t>
      </w:r>
      <w:r>
        <w:t>магнита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бересты.</w:t>
      </w:r>
      <w:r>
        <w:rPr>
          <w:spacing w:val="-1"/>
        </w:rPr>
        <w:t xml:space="preserve"> </w:t>
      </w:r>
      <w:r>
        <w:t>Оберег из бересты.</w:t>
      </w:r>
    </w:p>
    <w:p w:rsidR="00F2546B" w:rsidRDefault="001E25E0">
      <w:pPr>
        <w:spacing w:before="2" w:line="298" w:lineRule="exact"/>
        <w:ind w:left="930"/>
        <w:jc w:val="both"/>
        <w:rPr>
          <w:b/>
          <w:sz w:val="26"/>
        </w:rPr>
      </w:pPr>
      <w:r>
        <w:rPr>
          <w:b/>
          <w:sz w:val="26"/>
        </w:rPr>
        <w:t>Тема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№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3.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«Чудесная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бумага»</w:t>
      </w:r>
      <w:r>
        <w:rPr>
          <w:b/>
          <w:spacing w:val="-6"/>
          <w:sz w:val="26"/>
        </w:rPr>
        <w:t xml:space="preserve"> </w:t>
      </w:r>
      <w:r>
        <w:rPr>
          <w:sz w:val="26"/>
        </w:rPr>
        <w:t>(поделки</w:t>
      </w:r>
      <w:r>
        <w:rPr>
          <w:spacing w:val="-5"/>
          <w:sz w:val="26"/>
        </w:rPr>
        <w:t xml:space="preserve"> </w:t>
      </w:r>
      <w:r>
        <w:rPr>
          <w:sz w:val="26"/>
        </w:rPr>
        <w:t>из</w:t>
      </w:r>
      <w:r>
        <w:rPr>
          <w:spacing w:val="-6"/>
          <w:sz w:val="26"/>
        </w:rPr>
        <w:t xml:space="preserve"> </w:t>
      </w:r>
      <w:r>
        <w:rPr>
          <w:sz w:val="26"/>
        </w:rPr>
        <w:t>бумаги</w:t>
      </w:r>
      <w:r>
        <w:rPr>
          <w:spacing w:val="-6"/>
          <w:sz w:val="26"/>
        </w:rPr>
        <w:t xml:space="preserve"> </w:t>
      </w:r>
      <w:r>
        <w:rPr>
          <w:sz w:val="26"/>
        </w:rPr>
        <w:t>и</w:t>
      </w:r>
      <w:r>
        <w:rPr>
          <w:spacing w:val="-4"/>
          <w:sz w:val="26"/>
        </w:rPr>
        <w:t xml:space="preserve"> </w:t>
      </w:r>
      <w:r>
        <w:rPr>
          <w:spacing w:val="-2"/>
          <w:sz w:val="26"/>
        </w:rPr>
        <w:t>картона)</w:t>
      </w:r>
      <w:r>
        <w:rPr>
          <w:b/>
          <w:spacing w:val="-2"/>
          <w:sz w:val="26"/>
        </w:rPr>
        <w:t>.</w:t>
      </w:r>
    </w:p>
    <w:p w:rsidR="00F2546B" w:rsidRDefault="001E25E0">
      <w:pPr>
        <w:pStyle w:val="a3"/>
        <w:ind w:right="222" w:firstLine="707"/>
        <w:jc w:val="both"/>
      </w:pPr>
      <w:r>
        <w:t>Теория: Особенности работы в технике «ажурного вырезания». Особенности работы в технике «папье-маше». Техника «</w:t>
      </w:r>
      <w:proofErr w:type="spellStart"/>
      <w:r>
        <w:t>декупаж</w:t>
      </w:r>
      <w:proofErr w:type="spellEnd"/>
      <w:r>
        <w:t xml:space="preserve">». Повторение базовых форм </w:t>
      </w:r>
      <w:proofErr w:type="spellStart"/>
      <w:r>
        <w:rPr>
          <w:spacing w:val="-2"/>
        </w:rPr>
        <w:t>квиллинга</w:t>
      </w:r>
      <w:proofErr w:type="spellEnd"/>
      <w:r>
        <w:rPr>
          <w:spacing w:val="-2"/>
        </w:rPr>
        <w:t>.</w:t>
      </w:r>
    </w:p>
    <w:p w:rsidR="00F2546B" w:rsidRDefault="001E25E0">
      <w:pPr>
        <w:pStyle w:val="a3"/>
        <w:ind w:right="218" w:firstLine="707"/>
        <w:jc w:val="both"/>
      </w:pPr>
      <w:r>
        <w:t>Практика: Выполнение аппликации в технике «ажурного вырезания». Поделки в технике «</w:t>
      </w:r>
      <w:proofErr w:type="gramStart"/>
      <w:r>
        <w:t>папье – маше</w:t>
      </w:r>
      <w:proofErr w:type="gramEnd"/>
      <w:r>
        <w:t xml:space="preserve">». Подготовка материалов для </w:t>
      </w:r>
      <w:proofErr w:type="spellStart"/>
      <w:r>
        <w:t>декупажа</w:t>
      </w:r>
      <w:proofErr w:type="spellEnd"/>
      <w:r>
        <w:t xml:space="preserve">, обрыв салфеток. </w:t>
      </w:r>
      <w:proofErr w:type="spellStart"/>
      <w:r>
        <w:t>Декупаж</w:t>
      </w:r>
      <w:proofErr w:type="spellEnd"/>
      <w:r>
        <w:t>. Декорирование плоскостных и объемных предметов. Витраж гофрированной бумагой. Изготовление панно в технике «</w:t>
      </w:r>
      <w:proofErr w:type="spellStart"/>
      <w:r>
        <w:t>квиллинг</w:t>
      </w:r>
      <w:proofErr w:type="spellEnd"/>
      <w:r>
        <w:t>» (скручивание базовых форм).</w:t>
      </w:r>
    </w:p>
    <w:p w:rsidR="00F2546B" w:rsidRDefault="001E25E0">
      <w:pPr>
        <w:spacing w:line="299" w:lineRule="exact"/>
        <w:ind w:left="930"/>
        <w:jc w:val="both"/>
        <w:rPr>
          <w:sz w:val="26"/>
        </w:rPr>
      </w:pPr>
      <w:r>
        <w:rPr>
          <w:b/>
          <w:sz w:val="26"/>
        </w:rPr>
        <w:t>Тема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№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4.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«Загадочная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ниточка»</w:t>
      </w:r>
      <w:r>
        <w:rPr>
          <w:b/>
          <w:spacing w:val="-7"/>
          <w:sz w:val="26"/>
        </w:rPr>
        <w:t xml:space="preserve"> </w:t>
      </w:r>
      <w:r>
        <w:rPr>
          <w:sz w:val="26"/>
        </w:rPr>
        <w:t>(работа</w:t>
      </w:r>
      <w:r>
        <w:rPr>
          <w:spacing w:val="-4"/>
          <w:sz w:val="26"/>
        </w:rPr>
        <w:t xml:space="preserve"> </w:t>
      </w:r>
      <w:r>
        <w:rPr>
          <w:sz w:val="26"/>
        </w:rPr>
        <w:t>с</w:t>
      </w:r>
      <w:r>
        <w:rPr>
          <w:spacing w:val="-8"/>
          <w:sz w:val="26"/>
        </w:rPr>
        <w:t xml:space="preserve"> </w:t>
      </w:r>
      <w:r>
        <w:rPr>
          <w:sz w:val="26"/>
        </w:rPr>
        <w:t>тканью</w:t>
      </w:r>
      <w:r>
        <w:rPr>
          <w:spacing w:val="-6"/>
          <w:sz w:val="26"/>
        </w:rPr>
        <w:t xml:space="preserve"> </w:t>
      </w:r>
      <w:r>
        <w:rPr>
          <w:sz w:val="26"/>
        </w:rPr>
        <w:t>и</w:t>
      </w:r>
      <w:r>
        <w:rPr>
          <w:spacing w:val="-7"/>
          <w:sz w:val="26"/>
        </w:rPr>
        <w:t xml:space="preserve"> </w:t>
      </w:r>
      <w:r>
        <w:rPr>
          <w:spacing w:val="-2"/>
          <w:sz w:val="26"/>
        </w:rPr>
        <w:t>нитками).</w:t>
      </w:r>
    </w:p>
    <w:p w:rsidR="00F2546B" w:rsidRDefault="001E25E0">
      <w:pPr>
        <w:pStyle w:val="a3"/>
        <w:ind w:right="217" w:firstLine="707"/>
        <w:jc w:val="both"/>
      </w:pPr>
      <w:r>
        <w:t>Теория:</w:t>
      </w:r>
      <w:r>
        <w:rPr>
          <w:spacing w:val="-3"/>
        </w:rPr>
        <w:t xml:space="preserve"> </w:t>
      </w:r>
      <w:r>
        <w:t>Знакомство с вышивкой крестиком. Знакомство с техникой «</w:t>
      </w:r>
      <w:proofErr w:type="spellStart"/>
      <w:r>
        <w:t>канзаши</w:t>
      </w:r>
      <w:proofErr w:type="spellEnd"/>
      <w:r>
        <w:t>». Практика: Выполнение аппликации в технике «</w:t>
      </w:r>
      <w:proofErr w:type="spellStart"/>
      <w:r>
        <w:t>ниткография</w:t>
      </w:r>
      <w:proofErr w:type="spellEnd"/>
      <w:r>
        <w:t>».</w:t>
      </w:r>
      <w:r>
        <w:rPr>
          <w:spacing w:val="40"/>
        </w:rPr>
        <w:t xml:space="preserve"> </w:t>
      </w:r>
      <w:r>
        <w:t>Выполнение изделия технике</w:t>
      </w:r>
      <w:r>
        <w:rPr>
          <w:spacing w:val="68"/>
        </w:rPr>
        <w:t xml:space="preserve"> </w:t>
      </w:r>
      <w:r>
        <w:t>«вышивка</w:t>
      </w:r>
      <w:r>
        <w:rPr>
          <w:spacing w:val="68"/>
        </w:rPr>
        <w:t xml:space="preserve"> </w:t>
      </w:r>
      <w:r>
        <w:t>крестиком».</w:t>
      </w:r>
      <w:r>
        <w:rPr>
          <w:spacing w:val="69"/>
        </w:rPr>
        <w:t xml:space="preserve"> </w:t>
      </w:r>
      <w:r>
        <w:t>Выполнение</w:t>
      </w:r>
      <w:r>
        <w:rPr>
          <w:spacing w:val="69"/>
        </w:rPr>
        <w:t xml:space="preserve"> </w:t>
      </w:r>
      <w:r>
        <w:t>практических</w:t>
      </w:r>
      <w:r>
        <w:rPr>
          <w:spacing w:val="71"/>
        </w:rPr>
        <w:t xml:space="preserve"> </w:t>
      </w:r>
      <w:r>
        <w:t>упражнений</w:t>
      </w:r>
      <w:r>
        <w:rPr>
          <w:spacing w:val="67"/>
        </w:rPr>
        <w:t xml:space="preserve"> </w:t>
      </w:r>
      <w:r>
        <w:t>в</w:t>
      </w:r>
      <w:r>
        <w:rPr>
          <w:spacing w:val="69"/>
        </w:rPr>
        <w:t xml:space="preserve"> </w:t>
      </w:r>
      <w:r>
        <w:rPr>
          <w:spacing w:val="-2"/>
        </w:rPr>
        <w:t>технике</w:t>
      </w:r>
    </w:p>
    <w:p w:rsidR="00F2546B" w:rsidRDefault="001E25E0">
      <w:pPr>
        <w:pStyle w:val="a3"/>
        <w:spacing w:before="1"/>
        <w:jc w:val="both"/>
      </w:pPr>
      <w:r>
        <w:rPr>
          <w:spacing w:val="-4"/>
        </w:rPr>
        <w:t>«</w:t>
      </w:r>
      <w:proofErr w:type="spellStart"/>
      <w:r>
        <w:rPr>
          <w:spacing w:val="-4"/>
        </w:rPr>
        <w:t>канзаши</w:t>
      </w:r>
      <w:proofErr w:type="spellEnd"/>
      <w:r>
        <w:rPr>
          <w:spacing w:val="-4"/>
        </w:rPr>
        <w:t>», изготовление броши,</w:t>
      </w:r>
      <w:r>
        <w:rPr>
          <w:spacing w:val="-7"/>
        </w:rPr>
        <w:t xml:space="preserve"> </w:t>
      </w:r>
      <w:r>
        <w:rPr>
          <w:spacing w:val="-4"/>
        </w:rPr>
        <w:t>заколки,</w:t>
      </w:r>
      <w:r>
        <w:rPr>
          <w:spacing w:val="-3"/>
        </w:rPr>
        <w:t xml:space="preserve"> </w:t>
      </w:r>
      <w:r>
        <w:rPr>
          <w:spacing w:val="-4"/>
        </w:rPr>
        <w:t>резинки (на выбор).</w:t>
      </w:r>
    </w:p>
    <w:p w:rsidR="00F2546B" w:rsidRDefault="001E25E0">
      <w:pPr>
        <w:spacing w:before="1" w:line="298" w:lineRule="exact"/>
        <w:ind w:left="930"/>
        <w:jc w:val="both"/>
        <w:rPr>
          <w:sz w:val="26"/>
        </w:rPr>
      </w:pPr>
      <w:r>
        <w:rPr>
          <w:b/>
          <w:sz w:val="26"/>
        </w:rPr>
        <w:t>Тема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№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5.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«В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стране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фантазии»</w:t>
      </w:r>
      <w:r>
        <w:rPr>
          <w:b/>
          <w:spacing w:val="-6"/>
          <w:sz w:val="26"/>
        </w:rPr>
        <w:t xml:space="preserve"> </w:t>
      </w:r>
      <w:r>
        <w:rPr>
          <w:sz w:val="26"/>
        </w:rPr>
        <w:t>(поделки</w:t>
      </w:r>
      <w:r>
        <w:rPr>
          <w:spacing w:val="-4"/>
          <w:sz w:val="26"/>
        </w:rPr>
        <w:t xml:space="preserve"> </w:t>
      </w:r>
      <w:r>
        <w:rPr>
          <w:sz w:val="26"/>
        </w:rPr>
        <w:t>из</w:t>
      </w:r>
      <w:r>
        <w:rPr>
          <w:spacing w:val="-7"/>
          <w:sz w:val="26"/>
        </w:rPr>
        <w:t xml:space="preserve"> </w:t>
      </w:r>
      <w:r>
        <w:rPr>
          <w:sz w:val="26"/>
        </w:rPr>
        <w:t>бросового</w:t>
      </w:r>
      <w:r>
        <w:rPr>
          <w:spacing w:val="-6"/>
          <w:sz w:val="26"/>
        </w:rPr>
        <w:t xml:space="preserve"> </w:t>
      </w:r>
      <w:r>
        <w:rPr>
          <w:spacing w:val="-2"/>
          <w:sz w:val="26"/>
        </w:rPr>
        <w:t>материала).</w:t>
      </w:r>
    </w:p>
    <w:p w:rsidR="00F2546B" w:rsidRDefault="001E25E0">
      <w:pPr>
        <w:pStyle w:val="a3"/>
        <w:spacing w:line="298" w:lineRule="exact"/>
        <w:ind w:left="930"/>
        <w:jc w:val="both"/>
      </w:pPr>
      <w:r>
        <w:t>Теория:</w:t>
      </w:r>
      <w:r>
        <w:rPr>
          <w:spacing w:val="51"/>
          <w:w w:val="150"/>
        </w:rPr>
        <w:t xml:space="preserve"> </w:t>
      </w:r>
      <w:r>
        <w:t>Способы</w:t>
      </w:r>
      <w:r>
        <w:rPr>
          <w:spacing w:val="52"/>
          <w:w w:val="150"/>
        </w:rPr>
        <w:t xml:space="preserve"> </w:t>
      </w:r>
      <w:r>
        <w:t>крепления</w:t>
      </w:r>
      <w:r>
        <w:rPr>
          <w:spacing w:val="51"/>
          <w:w w:val="150"/>
        </w:rPr>
        <w:t xml:space="preserve"> </w:t>
      </w:r>
      <w:r>
        <w:t>деталей,</w:t>
      </w:r>
      <w:r>
        <w:rPr>
          <w:spacing w:val="51"/>
          <w:w w:val="150"/>
        </w:rPr>
        <w:t xml:space="preserve"> </w:t>
      </w:r>
      <w:r>
        <w:t>ТБ.</w:t>
      </w:r>
      <w:r>
        <w:rPr>
          <w:spacing w:val="51"/>
          <w:w w:val="150"/>
        </w:rPr>
        <w:t xml:space="preserve"> </w:t>
      </w:r>
      <w:r>
        <w:t>Обработка</w:t>
      </w:r>
      <w:r>
        <w:rPr>
          <w:spacing w:val="51"/>
          <w:w w:val="150"/>
        </w:rPr>
        <w:t xml:space="preserve"> </w:t>
      </w:r>
      <w:r>
        <w:t>бросового</w:t>
      </w:r>
      <w:r>
        <w:rPr>
          <w:spacing w:val="50"/>
          <w:w w:val="150"/>
        </w:rPr>
        <w:t xml:space="preserve"> </w:t>
      </w:r>
      <w:r>
        <w:rPr>
          <w:spacing w:val="-2"/>
        </w:rPr>
        <w:t>материала,</w:t>
      </w:r>
    </w:p>
    <w:p w:rsidR="00F2546B" w:rsidRDefault="001E25E0">
      <w:pPr>
        <w:pStyle w:val="a3"/>
        <w:spacing w:before="1" w:line="298" w:lineRule="exact"/>
      </w:pPr>
      <w:r>
        <w:rPr>
          <w:spacing w:val="-2"/>
        </w:rPr>
        <w:t>декор.</w:t>
      </w:r>
    </w:p>
    <w:p w:rsidR="00F2546B" w:rsidRDefault="001E25E0">
      <w:pPr>
        <w:pStyle w:val="a3"/>
        <w:spacing w:line="298" w:lineRule="exact"/>
        <w:ind w:left="930"/>
      </w:pPr>
      <w:r>
        <w:t>Практика:</w:t>
      </w:r>
      <w:r>
        <w:rPr>
          <w:spacing w:val="63"/>
        </w:rPr>
        <w:t xml:space="preserve"> </w:t>
      </w:r>
      <w:r>
        <w:t>Изготовление</w:t>
      </w:r>
      <w:r>
        <w:rPr>
          <w:spacing w:val="64"/>
        </w:rPr>
        <w:t xml:space="preserve"> </w:t>
      </w:r>
      <w:r>
        <w:t>композиции</w:t>
      </w:r>
      <w:r>
        <w:rPr>
          <w:spacing w:val="65"/>
        </w:rPr>
        <w:t xml:space="preserve"> </w:t>
      </w:r>
      <w:r>
        <w:t>из</w:t>
      </w:r>
      <w:r>
        <w:rPr>
          <w:spacing w:val="64"/>
        </w:rPr>
        <w:t xml:space="preserve"> </w:t>
      </w:r>
      <w:r>
        <w:t>бросового</w:t>
      </w:r>
      <w:r>
        <w:rPr>
          <w:spacing w:val="64"/>
        </w:rPr>
        <w:t xml:space="preserve"> </w:t>
      </w:r>
      <w:r>
        <w:t>материала.</w:t>
      </w:r>
      <w:r>
        <w:rPr>
          <w:spacing w:val="64"/>
        </w:rPr>
        <w:t xml:space="preserve"> </w:t>
      </w:r>
      <w:r>
        <w:t>Сувениры</w:t>
      </w:r>
      <w:r>
        <w:rPr>
          <w:spacing w:val="64"/>
        </w:rPr>
        <w:t xml:space="preserve"> </w:t>
      </w:r>
      <w:proofErr w:type="gramStart"/>
      <w:r>
        <w:rPr>
          <w:spacing w:val="-5"/>
        </w:rPr>
        <w:t>из</w:t>
      </w:r>
      <w:proofErr w:type="gramEnd"/>
    </w:p>
    <w:p w:rsidR="00F2546B" w:rsidRDefault="001E25E0">
      <w:pPr>
        <w:pStyle w:val="a3"/>
        <w:spacing w:before="1"/>
      </w:pPr>
      <w:r>
        <w:t>бросового</w:t>
      </w:r>
      <w:r>
        <w:rPr>
          <w:spacing w:val="-12"/>
        </w:rPr>
        <w:t xml:space="preserve"> </w:t>
      </w:r>
      <w:r>
        <w:rPr>
          <w:spacing w:val="-2"/>
        </w:rPr>
        <w:t>материала.</w:t>
      </w:r>
    </w:p>
    <w:p w:rsidR="00F2546B" w:rsidRDefault="001E25E0">
      <w:pPr>
        <w:spacing w:before="1" w:line="298" w:lineRule="exact"/>
        <w:ind w:left="930"/>
        <w:rPr>
          <w:sz w:val="26"/>
        </w:rPr>
      </w:pPr>
      <w:r>
        <w:rPr>
          <w:b/>
          <w:sz w:val="26"/>
        </w:rPr>
        <w:t>Тема</w:t>
      </w:r>
      <w:r>
        <w:rPr>
          <w:b/>
          <w:spacing w:val="-14"/>
          <w:sz w:val="26"/>
        </w:rPr>
        <w:t xml:space="preserve"> </w:t>
      </w:r>
      <w:r>
        <w:rPr>
          <w:b/>
          <w:sz w:val="26"/>
        </w:rPr>
        <w:t>№</w:t>
      </w:r>
      <w:r>
        <w:rPr>
          <w:b/>
          <w:spacing w:val="-13"/>
          <w:sz w:val="26"/>
        </w:rPr>
        <w:t xml:space="preserve"> </w:t>
      </w:r>
      <w:r>
        <w:rPr>
          <w:b/>
          <w:sz w:val="26"/>
        </w:rPr>
        <w:t>6.</w:t>
      </w:r>
      <w:r>
        <w:rPr>
          <w:b/>
          <w:spacing w:val="-13"/>
          <w:sz w:val="26"/>
        </w:rPr>
        <w:t xml:space="preserve"> </w:t>
      </w:r>
      <w:r>
        <w:rPr>
          <w:b/>
          <w:sz w:val="26"/>
        </w:rPr>
        <w:t>«Волшебное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зёрнышко»</w:t>
      </w:r>
      <w:r>
        <w:rPr>
          <w:b/>
          <w:spacing w:val="-7"/>
          <w:sz w:val="26"/>
        </w:rPr>
        <w:t xml:space="preserve"> </w:t>
      </w:r>
      <w:r>
        <w:rPr>
          <w:sz w:val="26"/>
        </w:rPr>
        <w:t>(работа</w:t>
      </w:r>
      <w:r>
        <w:rPr>
          <w:spacing w:val="-9"/>
          <w:sz w:val="26"/>
        </w:rPr>
        <w:t xml:space="preserve"> </w:t>
      </w:r>
      <w:r>
        <w:rPr>
          <w:sz w:val="26"/>
        </w:rPr>
        <w:t>с</w:t>
      </w:r>
      <w:r>
        <w:rPr>
          <w:spacing w:val="-10"/>
          <w:sz w:val="26"/>
        </w:rPr>
        <w:t xml:space="preserve"> </w:t>
      </w:r>
      <w:r>
        <w:rPr>
          <w:sz w:val="26"/>
        </w:rPr>
        <w:t>крупой</w:t>
      </w:r>
      <w:r>
        <w:rPr>
          <w:spacing w:val="-7"/>
          <w:sz w:val="26"/>
        </w:rPr>
        <w:t xml:space="preserve"> </w:t>
      </w:r>
      <w:r>
        <w:rPr>
          <w:sz w:val="26"/>
        </w:rPr>
        <w:t>и</w:t>
      </w:r>
      <w:r>
        <w:rPr>
          <w:spacing w:val="-9"/>
          <w:sz w:val="26"/>
        </w:rPr>
        <w:t xml:space="preserve"> </w:t>
      </w:r>
      <w:r>
        <w:rPr>
          <w:sz w:val="26"/>
        </w:rPr>
        <w:t>кофейными</w:t>
      </w:r>
      <w:r>
        <w:rPr>
          <w:spacing w:val="-9"/>
          <w:sz w:val="26"/>
        </w:rPr>
        <w:t xml:space="preserve"> </w:t>
      </w:r>
      <w:r>
        <w:rPr>
          <w:spacing w:val="-2"/>
          <w:sz w:val="26"/>
        </w:rPr>
        <w:t>зернами).</w:t>
      </w:r>
    </w:p>
    <w:p w:rsidR="00F2546B" w:rsidRDefault="001E25E0">
      <w:pPr>
        <w:pStyle w:val="a3"/>
        <w:ind w:right="220" w:firstLine="707"/>
      </w:pPr>
      <w:r>
        <w:t>Теория:</w:t>
      </w:r>
      <w:r>
        <w:rPr>
          <w:spacing w:val="37"/>
        </w:rPr>
        <w:t xml:space="preserve"> </w:t>
      </w:r>
      <w:r>
        <w:t>Правила</w:t>
      </w:r>
      <w:r>
        <w:rPr>
          <w:spacing w:val="40"/>
        </w:rPr>
        <w:t xml:space="preserve"> </w:t>
      </w:r>
      <w:r>
        <w:t>составления</w:t>
      </w:r>
      <w:r>
        <w:rPr>
          <w:spacing w:val="40"/>
        </w:rPr>
        <w:t xml:space="preserve"> </w:t>
      </w:r>
      <w:r>
        <w:t>аппликаций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круп.</w:t>
      </w:r>
      <w:r>
        <w:rPr>
          <w:spacing w:val="40"/>
        </w:rPr>
        <w:t xml:space="preserve"> </w:t>
      </w:r>
      <w:r>
        <w:t>Декорирование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приемы работы,</w:t>
      </w:r>
      <w:r>
        <w:rPr>
          <w:spacing w:val="35"/>
        </w:rPr>
        <w:t xml:space="preserve"> </w:t>
      </w:r>
      <w:r>
        <w:t>инструменты.</w:t>
      </w:r>
      <w:r>
        <w:rPr>
          <w:spacing w:val="35"/>
        </w:rPr>
        <w:t xml:space="preserve"> </w:t>
      </w:r>
      <w:r>
        <w:t>Особенности</w:t>
      </w:r>
      <w:r>
        <w:rPr>
          <w:spacing w:val="35"/>
        </w:rPr>
        <w:t xml:space="preserve"> </w:t>
      </w:r>
      <w:r>
        <w:t>работы</w:t>
      </w:r>
      <w:r>
        <w:rPr>
          <w:spacing w:val="35"/>
        </w:rPr>
        <w:t xml:space="preserve"> </w:t>
      </w:r>
      <w:r>
        <w:t>со</w:t>
      </w:r>
      <w:r>
        <w:rPr>
          <w:spacing w:val="35"/>
        </w:rPr>
        <w:t xml:space="preserve"> </w:t>
      </w:r>
      <w:r>
        <w:t>шпатлевкой.</w:t>
      </w:r>
      <w:r>
        <w:rPr>
          <w:spacing w:val="40"/>
        </w:rPr>
        <w:t xml:space="preserve"> </w:t>
      </w:r>
      <w:r>
        <w:t>Знакомство</w:t>
      </w:r>
      <w:r>
        <w:rPr>
          <w:spacing w:val="36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rPr>
          <w:spacing w:val="-2"/>
        </w:rPr>
        <w:t>понятием</w:t>
      </w:r>
    </w:p>
    <w:p w:rsidR="00F2546B" w:rsidRDefault="001E25E0">
      <w:pPr>
        <w:pStyle w:val="a3"/>
      </w:pPr>
      <w:r>
        <w:t>«</w:t>
      </w:r>
      <w:proofErr w:type="spellStart"/>
      <w:r>
        <w:t>топиарий</w:t>
      </w:r>
      <w:proofErr w:type="spellEnd"/>
      <w:r>
        <w:t>»,</w:t>
      </w:r>
      <w:r>
        <w:rPr>
          <w:spacing w:val="-15"/>
        </w:rPr>
        <w:t xml:space="preserve"> </w:t>
      </w:r>
      <w:r>
        <w:t>принцип</w:t>
      </w:r>
      <w:r>
        <w:rPr>
          <w:spacing w:val="-11"/>
        </w:rPr>
        <w:t xml:space="preserve"> </w:t>
      </w:r>
      <w:r>
        <w:rPr>
          <w:spacing w:val="-2"/>
        </w:rPr>
        <w:t>составления.</w:t>
      </w:r>
    </w:p>
    <w:p w:rsidR="00F2546B" w:rsidRDefault="001E25E0">
      <w:pPr>
        <w:pStyle w:val="a3"/>
        <w:ind w:right="220" w:firstLine="707"/>
      </w:pPr>
      <w:r>
        <w:t>Практика:</w:t>
      </w:r>
      <w:r>
        <w:rPr>
          <w:spacing w:val="80"/>
        </w:rPr>
        <w:t xml:space="preserve"> </w:t>
      </w:r>
      <w:r>
        <w:t>Выполнение</w:t>
      </w:r>
      <w:r>
        <w:rPr>
          <w:spacing w:val="80"/>
        </w:rPr>
        <w:t xml:space="preserve"> </w:t>
      </w:r>
      <w:r>
        <w:t>аппликации</w:t>
      </w:r>
      <w:r>
        <w:rPr>
          <w:spacing w:val="80"/>
        </w:rPr>
        <w:t xml:space="preserve"> </w:t>
      </w:r>
      <w:r>
        <w:t>крупой.</w:t>
      </w:r>
      <w:r>
        <w:rPr>
          <w:spacing w:val="80"/>
        </w:rPr>
        <w:t xml:space="preserve"> </w:t>
      </w:r>
      <w:r>
        <w:t>Композиция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 xml:space="preserve">использованием кофейных зерен (плоскостная). Создание </w:t>
      </w:r>
      <w:proofErr w:type="spellStart"/>
      <w:r>
        <w:t>топиария</w:t>
      </w:r>
      <w:proofErr w:type="spellEnd"/>
      <w:r>
        <w:t>.</w:t>
      </w:r>
    </w:p>
    <w:p w:rsidR="00F2546B" w:rsidRDefault="00F2546B">
      <w:pPr>
        <w:pStyle w:val="a3"/>
        <w:spacing w:before="8"/>
        <w:ind w:left="0"/>
      </w:pPr>
    </w:p>
    <w:p w:rsidR="00F2546B" w:rsidRDefault="001E25E0">
      <w:pPr>
        <w:ind w:left="3059" w:right="3065"/>
        <w:jc w:val="center"/>
        <w:rPr>
          <w:b/>
          <w:sz w:val="26"/>
        </w:rPr>
      </w:pPr>
      <w:r>
        <w:rPr>
          <w:b/>
          <w:sz w:val="26"/>
        </w:rPr>
        <w:t>Методическое</w:t>
      </w:r>
      <w:r>
        <w:rPr>
          <w:b/>
          <w:spacing w:val="-17"/>
          <w:sz w:val="26"/>
        </w:rPr>
        <w:t xml:space="preserve"> </w:t>
      </w:r>
      <w:r>
        <w:rPr>
          <w:b/>
          <w:sz w:val="26"/>
        </w:rPr>
        <w:t>обеспечение Третий год обучения.</w:t>
      </w:r>
    </w:p>
    <w:p w:rsidR="00F2546B" w:rsidRDefault="00F2546B">
      <w:pPr>
        <w:pStyle w:val="a3"/>
        <w:spacing w:before="67" w:after="1"/>
        <w:ind w:left="0"/>
        <w:rPr>
          <w:b/>
          <w:sz w:val="20"/>
        </w:rPr>
      </w:pPr>
    </w:p>
    <w:tbl>
      <w:tblPr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7"/>
        <w:gridCol w:w="1700"/>
        <w:gridCol w:w="1702"/>
        <w:gridCol w:w="1844"/>
        <w:gridCol w:w="1986"/>
        <w:gridCol w:w="1700"/>
      </w:tblGrid>
      <w:tr w:rsidR="00F2546B">
        <w:trPr>
          <w:trHeight w:val="897"/>
        </w:trPr>
        <w:tc>
          <w:tcPr>
            <w:tcW w:w="427" w:type="dxa"/>
          </w:tcPr>
          <w:p w:rsidR="00F2546B" w:rsidRDefault="001E25E0">
            <w:pPr>
              <w:pStyle w:val="TableParagraph"/>
              <w:spacing w:line="298" w:lineRule="exact"/>
              <w:ind w:left="59"/>
              <w:jc w:val="center"/>
              <w:rPr>
                <w:b/>
                <w:sz w:val="26"/>
              </w:rPr>
            </w:pPr>
            <w:r>
              <w:rPr>
                <w:b/>
                <w:spacing w:val="-10"/>
                <w:sz w:val="26"/>
              </w:rPr>
              <w:t>№</w:t>
            </w:r>
          </w:p>
        </w:tc>
        <w:tc>
          <w:tcPr>
            <w:tcW w:w="1700" w:type="dxa"/>
          </w:tcPr>
          <w:p w:rsidR="00F2546B" w:rsidRDefault="001E25E0">
            <w:pPr>
              <w:pStyle w:val="TableParagraph"/>
              <w:spacing w:line="298" w:lineRule="exact"/>
              <w:ind w:left="108" w:right="108"/>
              <w:jc w:val="center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Раздел</w:t>
            </w:r>
          </w:p>
        </w:tc>
        <w:tc>
          <w:tcPr>
            <w:tcW w:w="1702" w:type="dxa"/>
          </w:tcPr>
          <w:p w:rsidR="00F2546B" w:rsidRDefault="001E25E0">
            <w:pPr>
              <w:pStyle w:val="TableParagraph"/>
              <w:ind w:left="378" w:right="364" w:firstLine="69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Форма занятия</w:t>
            </w:r>
          </w:p>
        </w:tc>
        <w:tc>
          <w:tcPr>
            <w:tcW w:w="1844" w:type="dxa"/>
          </w:tcPr>
          <w:p w:rsidR="00F2546B" w:rsidRDefault="001E25E0">
            <w:pPr>
              <w:pStyle w:val="TableParagraph"/>
              <w:ind w:left="476" w:right="307" w:hanging="159"/>
              <w:rPr>
                <w:b/>
                <w:sz w:val="26"/>
              </w:rPr>
            </w:pPr>
            <w:r>
              <w:rPr>
                <w:b/>
                <w:sz w:val="26"/>
              </w:rPr>
              <w:t>Приемы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и </w:t>
            </w:r>
            <w:r>
              <w:rPr>
                <w:b/>
                <w:spacing w:val="-2"/>
                <w:sz w:val="26"/>
              </w:rPr>
              <w:t>методы</w:t>
            </w:r>
          </w:p>
        </w:tc>
        <w:tc>
          <w:tcPr>
            <w:tcW w:w="1986" w:type="dxa"/>
          </w:tcPr>
          <w:p w:rsidR="00F2546B" w:rsidRDefault="001E25E0">
            <w:pPr>
              <w:pStyle w:val="TableParagraph"/>
              <w:spacing w:line="300" w:lineRule="exact"/>
              <w:ind w:left="97" w:right="98"/>
              <w:jc w:val="center"/>
              <w:rPr>
                <w:b/>
                <w:sz w:val="26"/>
              </w:rPr>
            </w:pPr>
            <w:proofErr w:type="gramStart"/>
            <w:r>
              <w:rPr>
                <w:b/>
                <w:spacing w:val="-2"/>
                <w:sz w:val="26"/>
              </w:rPr>
              <w:t xml:space="preserve">Дидактически </w:t>
            </w:r>
            <w:r>
              <w:rPr>
                <w:b/>
                <w:sz w:val="26"/>
              </w:rPr>
              <w:t>й</w:t>
            </w:r>
            <w:proofErr w:type="gramEnd"/>
            <w:r>
              <w:rPr>
                <w:b/>
                <w:sz w:val="26"/>
              </w:rPr>
              <w:t xml:space="preserve"> материал, </w:t>
            </w:r>
            <w:r>
              <w:rPr>
                <w:b/>
                <w:spacing w:val="-4"/>
                <w:sz w:val="26"/>
              </w:rPr>
              <w:t>ТСО</w:t>
            </w:r>
          </w:p>
        </w:tc>
        <w:tc>
          <w:tcPr>
            <w:tcW w:w="1700" w:type="dxa"/>
          </w:tcPr>
          <w:p w:rsidR="00F2546B" w:rsidRDefault="001E25E0">
            <w:pPr>
              <w:pStyle w:val="TableParagraph"/>
              <w:spacing w:line="300" w:lineRule="exact"/>
              <w:ind w:left="171" w:right="164" w:hanging="1"/>
              <w:jc w:val="center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Формы подведения итогов</w:t>
            </w:r>
          </w:p>
        </w:tc>
      </w:tr>
      <w:tr w:rsidR="00F2546B">
        <w:trPr>
          <w:trHeight w:val="894"/>
        </w:trPr>
        <w:tc>
          <w:tcPr>
            <w:tcW w:w="427" w:type="dxa"/>
          </w:tcPr>
          <w:p w:rsidR="00F2546B" w:rsidRDefault="001E25E0">
            <w:pPr>
              <w:pStyle w:val="TableParagraph"/>
              <w:spacing w:line="289" w:lineRule="exact"/>
              <w:ind w:left="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1.</w:t>
            </w:r>
          </w:p>
        </w:tc>
        <w:tc>
          <w:tcPr>
            <w:tcW w:w="1700" w:type="dxa"/>
          </w:tcPr>
          <w:p w:rsidR="00F2546B" w:rsidRDefault="001E25E0">
            <w:pPr>
              <w:pStyle w:val="TableParagraph"/>
              <w:ind w:left="424" w:right="365" w:hanging="48"/>
              <w:rPr>
                <w:sz w:val="26"/>
              </w:rPr>
            </w:pPr>
            <w:r>
              <w:rPr>
                <w:spacing w:val="-2"/>
                <w:sz w:val="26"/>
              </w:rPr>
              <w:t>Вводное занятие</w:t>
            </w:r>
          </w:p>
        </w:tc>
        <w:tc>
          <w:tcPr>
            <w:tcW w:w="1702" w:type="dxa"/>
          </w:tcPr>
          <w:p w:rsidR="00F2546B" w:rsidRDefault="001E25E0">
            <w:pPr>
              <w:pStyle w:val="TableParagraph"/>
              <w:spacing w:line="289" w:lineRule="exact"/>
              <w:ind w:left="94" w:right="88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Беседа.</w:t>
            </w:r>
          </w:p>
        </w:tc>
        <w:tc>
          <w:tcPr>
            <w:tcW w:w="1844" w:type="dxa"/>
          </w:tcPr>
          <w:p w:rsidR="00F2546B" w:rsidRDefault="001E25E0">
            <w:pPr>
              <w:pStyle w:val="TableParagraph"/>
              <w:ind w:left="301" w:hanging="22"/>
              <w:rPr>
                <w:sz w:val="26"/>
              </w:rPr>
            </w:pPr>
            <w:r>
              <w:rPr>
                <w:spacing w:val="-2"/>
                <w:sz w:val="26"/>
              </w:rPr>
              <w:t>Словесные, наглядные.</w:t>
            </w:r>
          </w:p>
        </w:tc>
        <w:tc>
          <w:tcPr>
            <w:tcW w:w="1986" w:type="dxa"/>
          </w:tcPr>
          <w:p w:rsidR="00F2546B" w:rsidRDefault="001E25E0">
            <w:pPr>
              <w:pStyle w:val="TableParagraph"/>
              <w:ind w:left="183" w:right="43" w:hanging="70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Иллюстративна </w:t>
            </w:r>
            <w:r>
              <w:rPr>
                <w:sz w:val="26"/>
              </w:rPr>
              <w:t>я наглядность.</w:t>
            </w:r>
          </w:p>
        </w:tc>
        <w:tc>
          <w:tcPr>
            <w:tcW w:w="1700" w:type="dxa"/>
          </w:tcPr>
          <w:p w:rsidR="00F2546B" w:rsidRDefault="001E25E0">
            <w:pPr>
              <w:pStyle w:val="TableParagraph"/>
              <w:spacing w:line="289" w:lineRule="exact"/>
              <w:ind w:left="109" w:right="108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Просмотр</w:t>
            </w:r>
          </w:p>
          <w:p w:rsidR="00F2546B" w:rsidRDefault="001E25E0">
            <w:pPr>
              <w:pStyle w:val="TableParagraph"/>
              <w:spacing w:line="298" w:lineRule="exact"/>
              <w:ind w:left="442" w:right="439" w:firstLine="3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работ, анализ.</w:t>
            </w:r>
          </w:p>
        </w:tc>
      </w:tr>
      <w:tr w:rsidR="00F2546B">
        <w:trPr>
          <w:trHeight w:val="1494"/>
        </w:trPr>
        <w:tc>
          <w:tcPr>
            <w:tcW w:w="427" w:type="dxa"/>
          </w:tcPr>
          <w:p w:rsidR="00F2546B" w:rsidRDefault="001E25E0">
            <w:pPr>
              <w:pStyle w:val="TableParagraph"/>
              <w:spacing w:line="291" w:lineRule="exact"/>
              <w:ind w:left="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2.</w:t>
            </w:r>
          </w:p>
        </w:tc>
        <w:tc>
          <w:tcPr>
            <w:tcW w:w="1700" w:type="dxa"/>
          </w:tcPr>
          <w:p w:rsidR="00F2546B" w:rsidRDefault="001E25E0">
            <w:pPr>
              <w:pStyle w:val="TableParagraph"/>
              <w:ind w:left="295" w:hanging="161"/>
              <w:rPr>
                <w:sz w:val="26"/>
              </w:rPr>
            </w:pPr>
            <w:r>
              <w:rPr>
                <w:spacing w:val="-2"/>
                <w:sz w:val="26"/>
              </w:rPr>
              <w:t>«Мастерская природы»</w:t>
            </w:r>
          </w:p>
        </w:tc>
        <w:tc>
          <w:tcPr>
            <w:tcW w:w="1702" w:type="dxa"/>
          </w:tcPr>
          <w:p w:rsidR="00F2546B" w:rsidRDefault="001E25E0">
            <w:pPr>
              <w:pStyle w:val="TableParagraph"/>
              <w:ind w:left="165" w:right="160" w:firstLine="2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Беседа, </w:t>
            </w:r>
            <w:proofErr w:type="spellStart"/>
            <w:proofErr w:type="gramStart"/>
            <w:r>
              <w:rPr>
                <w:spacing w:val="-2"/>
                <w:sz w:val="26"/>
              </w:rPr>
              <w:t>практическа</w:t>
            </w:r>
            <w:proofErr w:type="spellEnd"/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proofErr w:type="gramEnd"/>
            <w:r>
              <w:rPr>
                <w:sz w:val="26"/>
              </w:rPr>
              <w:t xml:space="preserve"> работа.</w:t>
            </w:r>
          </w:p>
        </w:tc>
        <w:tc>
          <w:tcPr>
            <w:tcW w:w="1844" w:type="dxa"/>
          </w:tcPr>
          <w:p w:rsidR="00F2546B" w:rsidRDefault="001E25E0">
            <w:pPr>
              <w:pStyle w:val="TableParagraph"/>
              <w:ind w:left="133" w:right="130" w:firstLine="3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Словесные, практические, наглядные.</w:t>
            </w:r>
          </w:p>
        </w:tc>
        <w:tc>
          <w:tcPr>
            <w:tcW w:w="1986" w:type="dxa"/>
          </w:tcPr>
          <w:p w:rsidR="00F2546B" w:rsidRDefault="001E25E0">
            <w:pPr>
              <w:pStyle w:val="TableParagraph"/>
              <w:ind w:left="101" w:right="98"/>
              <w:jc w:val="center"/>
              <w:rPr>
                <w:sz w:val="26"/>
              </w:rPr>
            </w:pPr>
            <w:r>
              <w:rPr>
                <w:sz w:val="26"/>
              </w:rPr>
              <w:t>Презентация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по </w:t>
            </w:r>
            <w:r>
              <w:rPr>
                <w:spacing w:val="-4"/>
                <w:sz w:val="26"/>
              </w:rPr>
              <w:t>теме.</w:t>
            </w:r>
          </w:p>
          <w:p w:rsidR="00F2546B" w:rsidRDefault="001E25E0">
            <w:pPr>
              <w:pStyle w:val="TableParagraph"/>
              <w:spacing w:line="299" w:lineRule="exact"/>
              <w:ind w:left="97" w:right="98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Природный</w:t>
            </w:r>
          </w:p>
          <w:p w:rsidR="00F2546B" w:rsidRDefault="001E25E0">
            <w:pPr>
              <w:pStyle w:val="TableParagraph"/>
              <w:spacing w:line="298" w:lineRule="exact"/>
              <w:ind w:left="217" w:right="219" w:firstLine="3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материал, инструменты.</w:t>
            </w:r>
          </w:p>
        </w:tc>
        <w:tc>
          <w:tcPr>
            <w:tcW w:w="1700" w:type="dxa"/>
          </w:tcPr>
          <w:p w:rsidR="00F2546B" w:rsidRDefault="001E25E0">
            <w:pPr>
              <w:pStyle w:val="TableParagraph"/>
              <w:ind w:left="108" w:right="108"/>
              <w:jc w:val="center"/>
              <w:rPr>
                <w:sz w:val="26"/>
              </w:rPr>
            </w:pPr>
            <w:proofErr w:type="spellStart"/>
            <w:proofErr w:type="gramStart"/>
            <w:r>
              <w:rPr>
                <w:spacing w:val="-2"/>
                <w:sz w:val="26"/>
              </w:rPr>
              <w:t>Практическа</w:t>
            </w:r>
            <w:proofErr w:type="spellEnd"/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proofErr w:type="gramEnd"/>
            <w:r>
              <w:rPr>
                <w:sz w:val="26"/>
              </w:rPr>
              <w:t xml:space="preserve"> работа.</w:t>
            </w:r>
          </w:p>
          <w:p w:rsidR="00F2546B" w:rsidRDefault="001E25E0">
            <w:pPr>
              <w:pStyle w:val="TableParagraph"/>
              <w:spacing w:line="299" w:lineRule="exact"/>
              <w:ind w:left="108" w:right="109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Выставка.</w:t>
            </w:r>
          </w:p>
        </w:tc>
      </w:tr>
      <w:tr w:rsidR="00F2546B">
        <w:trPr>
          <w:trHeight w:val="1495"/>
        </w:trPr>
        <w:tc>
          <w:tcPr>
            <w:tcW w:w="427" w:type="dxa"/>
          </w:tcPr>
          <w:p w:rsidR="00F2546B" w:rsidRDefault="001E25E0">
            <w:pPr>
              <w:pStyle w:val="TableParagraph"/>
              <w:spacing w:line="291" w:lineRule="exact"/>
              <w:ind w:left="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3.</w:t>
            </w:r>
          </w:p>
        </w:tc>
        <w:tc>
          <w:tcPr>
            <w:tcW w:w="1700" w:type="dxa"/>
          </w:tcPr>
          <w:p w:rsidR="00F2546B" w:rsidRDefault="001E25E0">
            <w:pPr>
              <w:pStyle w:val="TableParagraph"/>
              <w:ind w:left="400" w:right="256" w:hanging="135"/>
              <w:rPr>
                <w:sz w:val="26"/>
              </w:rPr>
            </w:pPr>
            <w:r>
              <w:rPr>
                <w:spacing w:val="-2"/>
                <w:sz w:val="26"/>
              </w:rPr>
              <w:t>«Чудесная бумага»</w:t>
            </w:r>
          </w:p>
        </w:tc>
        <w:tc>
          <w:tcPr>
            <w:tcW w:w="1702" w:type="dxa"/>
          </w:tcPr>
          <w:p w:rsidR="00F2546B" w:rsidRDefault="001E25E0">
            <w:pPr>
              <w:pStyle w:val="TableParagraph"/>
              <w:ind w:left="158" w:right="152" w:firstLine="2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Беседа, </w:t>
            </w:r>
            <w:proofErr w:type="spellStart"/>
            <w:proofErr w:type="gramStart"/>
            <w:r>
              <w:rPr>
                <w:spacing w:val="-2"/>
                <w:sz w:val="26"/>
              </w:rPr>
              <w:t>практическо</w:t>
            </w:r>
            <w:proofErr w:type="spellEnd"/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е</w:t>
            </w:r>
            <w:proofErr w:type="gramEnd"/>
            <w:r>
              <w:rPr>
                <w:sz w:val="26"/>
              </w:rPr>
              <w:t xml:space="preserve"> занятие.</w:t>
            </w:r>
          </w:p>
          <w:p w:rsidR="00F2546B" w:rsidRDefault="001E25E0">
            <w:pPr>
              <w:pStyle w:val="TableParagraph"/>
              <w:spacing w:line="300" w:lineRule="atLeast"/>
              <w:ind w:left="94" w:right="88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Мастер- класс.</w:t>
            </w:r>
          </w:p>
        </w:tc>
        <w:tc>
          <w:tcPr>
            <w:tcW w:w="1844" w:type="dxa"/>
          </w:tcPr>
          <w:p w:rsidR="00F2546B" w:rsidRDefault="001E25E0">
            <w:pPr>
              <w:pStyle w:val="TableParagraph"/>
              <w:ind w:left="133" w:right="130" w:firstLine="3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Словесные, практические, наглядные.</w:t>
            </w:r>
          </w:p>
        </w:tc>
        <w:tc>
          <w:tcPr>
            <w:tcW w:w="1986" w:type="dxa"/>
          </w:tcPr>
          <w:p w:rsidR="00F2546B" w:rsidRDefault="001E25E0">
            <w:pPr>
              <w:pStyle w:val="TableParagraph"/>
              <w:ind w:left="101" w:right="98"/>
              <w:jc w:val="center"/>
              <w:rPr>
                <w:sz w:val="26"/>
              </w:rPr>
            </w:pPr>
            <w:r>
              <w:rPr>
                <w:sz w:val="26"/>
              </w:rPr>
              <w:t>Презентация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по </w:t>
            </w:r>
            <w:r>
              <w:rPr>
                <w:spacing w:val="-4"/>
                <w:sz w:val="26"/>
              </w:rPr>
              <w:t>теме.</w:t>
            </w:r>
          </w:p>
          <w:p w:rsidR="00F2546B" w:rsidRDefault="001E25E0">
            <w:pPr>
              <w:pStyle w:val="TableParagraph"/>
              <w:ind w:left="98" w:right="98"/>
              <w:jc w:val="center"/>
              <w:rPr>
                <w:sz w:val="26"/>
              </w:rPr>
            </w:pPr>
            <w:r>
              <w:rPr>
                <w:sz w:val="26"/>
              </w:rPr>
              <w:t>Материалы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для </w:t>
            </w:r>
            <w:r>
              <w:rPr>
                <w:spacing w:val="-2"/>
                <w:sz w:val="26"/>
              </w:rPr>
              <w:t>занятий.</w:t>
            </w:r>
          </w:p>
        </w:tc>
        <w:tc>
          <w:tcPr>
            <w:tcW w:w="1700" w:type="dxa"/>
          </w:tcPr>
          <w:p w:rsidR="00F2546B" w:rsidRDefault="001E25E0">
            <w:pPr>
              <w:pStyle w:val="TableParagraph"/>
              <w:ind w:left="108" w:right="108"/>
              <w:jc w:val="center"/>
              <w:rPr>
                <w:sz w:val="26"/>
              </w:rPr>
            </w:pPr>
            <w:proofErr w:type="spellStart"/>
            <w:proofErr w:type="gramStart"/>
            <w:r>
              <w:rPr>
                <w:spacing w:val="-2"/>
                <w:sz w:val="26"/>
              </w:rPr>
              <w:t>Коллективна</w:t>
            </w:r>
            <w:proofErr w:type="spellEnd"/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proofErr w:type="gramEnd"/>
            <w:r>
              <w:rPr>
                <w:sz w:val="26"/>
              </w:rPr>
              <w:t xml:space="preserve"> работа.</w:t>
            </w:r>
          </w:p>
          <w:p w:rsidR="00F2546B" w:rsidRDefault="001E25E0">
            <w:pPr>
              <w:pStyle w:val="TableParagraph"/>
              <w:spacing w:line="299" w:lineRule="exact"/>
              <w:ind w:left="108" w:right="109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Выставка.</w:t>
            </w:r>
          </w:p>
        </w:tc>
      </w:tr>
      <w:tr w:rsidR="00F2546B">
        <w:trPr>
          <w:trHeight w:val="297"/>
        </w:trPr>
        <w:tc>
          <w:tcPr>
            <w:tcW w:w="427" w:type="dxa"/>
          </w:tcPr>
          <w:p w:rsidR="00F2546B" w:rsidRDefault="001E25E0">
            <w:pPr>
              <w:pStyle w:val="TableParagraph"/>
              <w:spacing w:line="278" w:lineRule="exact"/>
              <w:ind w:left="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4.</w:t>
            </w:r>
          </w:p>
        </w:tc>
        <w:tc>
          <w:tcPr>
            <w:tcW w:w="1700" w:type="dxa"/>
          </w:tcPr>
          <w:p w:rsidR="00F2546B" w:rsidRDefault="001E25E0">
            <w:pPr>
              <w:pStyle w:val="TableParagraph"/>
              <w:spacing w:line="278" w:lineRule="exact"/>
              <w:ind w:left="110" w:right="108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«Загадочная</w:t>
            </w:r>
          </w:p>
        </w:tc>
        <w:tc>
          <w:tcPr>
            <w:tcW w:w="1702" w:type="dxa"/>
          </w:tcPr>
          <w:p w:rsidR="00F2546B" w:rsidRDefault="001E25E0">
            <w:pPr>
              <w:pStyle w:val="TableParagraph"/>
              <w:spacing w:line="278" w:lineRule="exact"/>
              <w:ind w:left="94" w:right="88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Беседа,</w:t>
            </w:r>
          </w:p>
        </w:tc>
        <w:tc>
          <w:tcPr>
            <w:tcW w:w="1844" w:type="dxa"/>
          </w:tcPr>
          <w:p w:rsidR="00F2546B" w:rsidRDefault="001E25E0">
            <w:pPr>
              <w:pStyle w:val="TableParagraph"/>
              <w:spacing w:line="278" w:lineRule="exact"/>
              <w:ind w:left="280"/>
              <w:rPr>
                <w:sz w:val="26"/>
              </w:rPr>
            </w:pPr>
            <w:r>
              <w:rPr>
                <w:spacing w:val="-2"/>
                <w:sz w:val="26"/>
              </w:rPr>
              <w:t>Словесные,</w:t>
            </w:r>
          </w:p>
        </w:tc>
        <w:tc>
          <w:tcPr>
            <w:tcW w:w="1986" w:type="dxa"/>
          </w:tcPr>
          <w:p w:rsidR="00F2546B" w:rsidRDefault="001E25E0">
            <w:pPr>
              <w:pStyle w:val="TableParagraph"/>
              <w:spacing w:line="278" w:lineRule="exact"/>
              <w:ind w:left="270"/>
              <w:rPr>
                <w:sz w:val="26"/>
              </w:rPr>
            </w:pPr>
            <w:r>
              <w:rPr>
                <w:spacing w:val="-2"/>
                <w:sz w:val="26"/>
              </w:rPr>
              <w:t>Раздаточный</w:t>
            </w:r>
          </w:p>
        </w:tc>
        <w:tc>
          <w:tcPr>
            <w:tcW w:w="1700" w:type="dxa"/>
          </w:tcPr>
          <w:p w:rsidR="00F2546B" w:rsidRDefault="001E25E0">
            <w:pPr>
              <w:pStyle w:val="TableParagraph"/>
              <w:spacing w:line="278" w:lineRule="exact"/>
              <w:ind w:left="283"/>
              <w:rPr>
                <w:sz w:val="26"/>
              </w:rPr>
            </w:pPr>
            <w:r>
              <w:rPr>
                <w:spacing w:val="-2"/>
                <w:sz w:val="26"/>
              </w:rPr>
              <w:t>Выставка.</w:t>
            </w:r>
          </w:p>
        </w:tc>
      </w:tr>
    </w:tbl>
    <w:p w:rsidR="00F2546B" w:rsidRDefault="00F2546B">
      <w:pPr>
        <w:spacing w:line="278" w:lineRule="exact"/>
        <w:rPr>
          <w:sz w:val="26"/>
        </w:rPr>
        <w:sectPr w:rsidR="00F2546B">
          <w:pgSz w:w="11910" w:h="16840"/>
          <w:pgMar w:top="1040" w:right="340" w:bottom="1200" w:left="1480" w:header="0" w:footer="982" w:gutter="0"/>
          <w:cols w:space="720"/>
        </w:sectPr>
      </w:pPr>
    </w:p>
    <w:tbl>
      <w:tblPr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7"/>
        <w:gridCol w:w="1700"/>
        <w:gridCol w:w="1702"/>
        <w:gridCol w:w="1844"/>
        <w:gridCol w:w="1986"/>
        <w:gridCol w:w="1700"/>
      </w:tblGrid>
      <w:tr w:rsidR="00F2546B">
        <w:trPr>
          <w:trHeight w:val="1497"/>
        </w:trPr>
        <w:tc>
          <w:tcPr>
            <w:tcW w:w="427" w:type="dxa"/>
          </w:tcPr>
          <w:p w:rsidR="00F2546B" w:rsidRDefault="00F2546B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:rsidR="00F2546B" w:rsidRDefault="001E25E0">
            <w:pPr>
              <w:pStyle w:val="TableParagraph"/>
              <w:spacing w:line="294" w:lineRule="exact"/>
              <w:ind w:left="335"/>
              <w:rPr>
                <w:sz w:val="26"/>
              </w:rPr>
            </w:pPr>
            <w:r>
              <w:rPr>
                <w:spacing w:val="-2"/>
                <w:sz w:val="26"/>
              </w:rPr>
              <w:t>ниточка»</w:t>
            </w:r>
          </w:p>
        </w:tc>
        <w:tc>
          <w:tcPr>
            <w:tcW w:w="1702" w:type="dxa"/>
          </w:tcPr>
          <w:p w:rsidR="00F2546B" w:rsidRDefault="001E25E0">
            <w:pPr>
              <w:pStyle w:val="TableParagraph"/>
              <w:ind w:left="94" w:right="88"/>
              <w:jc w:val="center"/>
              <w:rPr>
                <w:sz w:val="26"/>
              </w:rPr>
            </w:pPr>
            <w:r>
              <w:rPr>
                <w:sz w:val="26"/>
              </w:rPr>
              <w:t>ролевая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игра. </w:t>
            </w:r>
            <w:r>
              <w:rPr>
                <w:spacing w:val="-2"/>
                <w:sz w:val="26"/>
              </w:rPr>
              <w:t>Презентация. Творческая мастерская.</w:t>
            </w:r>
          </w:p>
        </w:tc>
        <w:tc>
          <w:tcPr>
            <w:tcW w:w="1844" w:type="dxa"/>
          </w:tcPr>
          <w:p w:rsidR="00F2546B" w:rsidRDefault="001E25E0">
            <w:pPr>
              <w:pStyle w:val="TableParagraph"/>
              <w:ind w:left="301" w:right="130" w:hanging="168"/>
              <w:rPr>
                <w:sz w:val="26"/>
              </w:rPr>
            </w:pPr>
            <w:r>
              <w:rPr>
                <w:spacing w:val="-2"/>
                <w:sz w:val="26"/>
              </w:rPr>
              <w:t>практические, наглядные.</w:t>
            </w:r>
          </w:p>
        </w:tc>
        <w:tc>
          <w:tcPr>
            <w:tcW w:w="1986" w:type="dxa"/>
          </w:tcPr>
          <w:p w:rsidR="00F2546B" w:rsidRDefault="001E25E0">
            <w:pPr>
              <w:pStyle w:val="TableParagraph"/>
              <w:ind w:left="106" w:right="109" w:firstLine="3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материал, технологически </w:t>
            </w:r>
            <w:r>
              <w:rPr>
                <w:sz w:val="26"/>
              </w:rPr>
              <w:t>е карты, карта по технике</w:t>
            </w:r>
          </w:p>
          <w:p w:rsidR="00F2546B" w:rsidRDefault="001E25E0">
            <w:pPr>
              <w:pStyle w:val="TableParagraph"/>
              <w:spacing w:line="287" w:lineRule="exact"/>
              <w:ind w:left="97" w:right="98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безопасности.</w:t>
            </w:r>
          </w:p>
        </w:tc>
        <w:tc>
          <w:tcPr>
            <w:tcW w:w="1700" w:type="dxa"/>
          </w:tcPr>
          <w:p w:rsidR="00F2546B" w:rsidRDefault="001E25E0">
            <w:pPr>
              <w:pStyle w:val="TableParagraph"/>
              <w:ind w:left="444" w:hanging="231"/>
              <w:rPr>
                <w:sz w:val="26"/>
              </w:rPr>
            </w:pPr>
            <w:r>
              <w:rPr>
                <w:spacing w:val="-2"/>
                <w:sz w:val="26"/>
              </w:rPr>
              <w:t>Творческая работа.</w:t>
            </w:r>
          </w:p>
        </w:tc>
      </w:tr>
      <w:tr w:rsidR="00F2546B">
        <w:trPr>
          <w:trHeight w:val="1194"/>
        </w:trPr>
        <w:tc>
          <w:tcPr>
            <w:tcW w:w="427" w:type="dxa"/>
          </w:tcPr>
          <w:p w:rsidR="00F2546B" w:rsidRDefault="001E25E0">
            <w:pPr>
              <w:pStyle w:val="TableParagraph"/>
              <w:spacing w:line="291" w:lineRule="exact"/>
              <w:ind w:left="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5.</w:t>
            </w:r>
          </w:p>
        </w:tc>
        <w:tc>
          <w:tcPr>
            <w:tcW w:w="1700" w:type="dxa"/>
          </w:tcPr>
          <w:p w:rsidR="00F2546B" w:rsidRDefault="001E25E0">
            <w:pPr>
              <w:pStyle w:val="TableParagraph"/>
              <w:ind w:left="266" w:firstLine="33"/>
              <w:rPr>
                <w:sz w:val="26"/>
              </w:rPr>
            </w:pPr>
            <w:r>
              <w:rPr>
                <w:sz w:val="26"/>
              </w:rPr>
              <w:t>«В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 xml:space="preserve">стране </w:t>
            </w:r>
            <w:r>
              <w:rPr>
                <w:spacing w:val="-2"/>
                <w:sz w:val="26"/>
              </w:rPr>
              <w:t>фантазии»</w:t>
            </w:r>
          </w:p>
        </w:tc>
        <w:tc>
          <w:tcPr>
            <w:tcW w:w="1702" w:type="dxa"/>
          </w:tcPr>
          <w:p w:rsidR="00F2546B" w:rsidRDefault="001E25E0">
            <w:pPr>
              <w:pStyle w:val="TableParagraph"/>
              <w:spacing w:line="291" w:lineRule="exact"/>
              <w:ind w:left="94" w:right="88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Беседа.</w:t>
            </w:r>
          </w:p>
          <w:p w:rsidR="00F2546B" w:rsidRDefault="001E25E0">
            <w:pPr>
              <w:pStyle w:val="TableParagraph"/>
              <w:spacing w:line="298" w:lineRule="exact"/>
              <w:ind w:left="94" w:right="91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Презентация.</w:t>
            </w:r>
          </w:p>
          <w:p w:rsidR="00F2546B" w:rsidRDefault="001E25E0">
            <w:pPr>
              <w:pStyle w:val="TableParagraph"/>
              <w:spacing w:line="298" w:lineRule="exact"/>
              <w:ind w:left="94" w:right="88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Мастер- класс.</w:t>
            </w:r>
          </w:p>
        </w:tc>
        <w:tc>
          <w:tcPr>
            <w:tcW w:w="1844" w:type="dxa"/>
          </w:tcPr>
          <w:p w:rsidR="00F2546B" w:rsidRDefault="001E25E0">
            <w:pPr>
              <w:pStyle w:val="TableParagraph"/>
              <w:ind w:left="133" w:right="130" w:firstLine="3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Словесные, практические, наглядные.</w:t>
            </w:r>
          </w:p>
        </w:tc>
        <w:tc>
          <w:tcPr>
            <w:tcW w:w="1986" w:type="dxa"/>
          </w:tcPr>
          <w:p w:rsidR="00F2546B" w:rsidRDefault="001E25E0">
            <w:pPr>
              <w:pStyle w:val="TableParagraph"/>
              <w:spacing w:line="291" w:lineRule="exact"/>
              <w:ind w:left="99" w:right="98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Видеоматериал</w:t>
            </w:r>
          </w:p>
          <w:p w:rsidR="00F2546B" w:rsidRDefault="001E25E0">
            <w:pPr>
              <w:pStyle w:val="TableParagraph"/>
              <w:spacing w:line="298" w:lineRule="exact"/>
              <w:ind w:left="99" w:right="98"/>
              <w:jc w:val="center"/>
              <w:rPr>
                <w:sz w:val="26"/>
              </w:rPr>
            </w:pPr>
            <w:r>
              <w:rPr>
                <w:sz w:val="26"/>
              </w:rPr>
              <w:t>«Вторая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жизнь</w:t>
            </w:r>
          </w:p>
          <w:p w:rsidR="00F2546B" w:rsidRDefault="001E25E0">
            <w:pPr>
              <w:pStyle w:val="TableParagraph"/>
              <w:spacing w:line="298" w:lineRule="exact"/>
              <w:ind w:left="101" w:right="98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ненужных вещей».</w:t>
            </w:r>
          </w:p>
        </w:tc>
        <w:tc>
          <w:tcPr>
            <w:tcW w:w="1700" w:type="dxa"/>
          </w:tcPr>
          <w:p w:rsidR="00F2546B" w:rsidRDefault="001E25E0">
            <w:pPr>
              <w:pStyle w:val="TableParagraph"/>
              <w:ind w:left="283" w:right="282" w:firstLine="172"/>
              <w:rPr>
                <w:sz w:val="26"/>
              </w:rPr>
            </w:pPr>
            <w:r>
              <w:rPr>
                <w:spacing w:val="-2"/>
                <w:sz w:val="26"/>
              </w:rPr>
              <w:t>Панно. Выставка.</w:t>
            </w:r>
          </w:p>
        </w:tc>
      </w:tr>
      <w:tr w:rsidR="00F2546B">
        <w:trPr>
          <w:trHeight w:val="1795"/>
        </w:trPr>
        <w:tc>
          <w:tcPr>
            <w:tcW w:w="427" w:type="dxa"/>
          </w:tcPr>
          <w:p w:rsidR="00F2546B" w:rsidRDefault="001E25E0">
            <w:pPr>
              <w:pStyle w:val="TableParagraph"/>
              <w:spacing w:line="291" w:lineRule="exact"/>
              <w:ind w:left="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6.</w:t>
            </w:r>
          </w:p>
        </w:tc>
        <w:tc>
          <w:tcPr>
            <w:tcW w:w="1700" w:type="dxa"/>
          </w:tcPr>
          <w:p w:rsidR="00F2546B" w:rsidRDefault="001E25E0">
            <w:pPr>
              <w:pStyle w:val="TableParagraph"/>
              <w:ind w:left="223" w:hanging="72"/>
              <w:rPr>
                <w:sz w:val="26"/>
              </w:rPr>
            </w:pPr>
            <w:r>
              <w:rPr>
                <w:spacing w:val="-2"/>
                <w:sz w:val="26"/>
              </w:rPr>
              <w:t>«Волшебное зернышко»</w:t>
            </w:r>
          </w:p>
        </w:tc>
        <w:tc>
          <w:tcPr>
            <w:tcW w:w="1702" w:type="dxa"/>
          </w:tcPr>
          <w:p w:rsidR="00F2546B" w:rsidRDefault="001E25E0">
            <w:pPr>
              <w:pStyle w:val="TableParagraph"/>
              <w:spacing w:line="291" w:lineRule="exact"/>
              <w:ind w:left="94" w:right="88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Беседа.</w:t>
            </w:r>
          </w:p>
          <w:p w:rsidR="00F2546B" w:rsidRDefault="001E25E0">
            <w:pPr>
              <w:pStyle w:val="TableParagraph"/>
              <w:spacing w:before="1"/>
              <w:ind w:left="112" w:right="106"/>
              <w:jc w:val="center"/>
              <w:rPr>
                <w:sz w:val="26"/>
              </w:rPr>
            </w:pPr>
            <w:proofErr w:type="spellStart"/>
            <w:proofErr w:type="gramStart"/>
            <w:r>
              <w:rPr>
                <w:spacing w:val="-2"/>
                <w:sz w:val="26"/>
              </w:rPr>
              <w:t>Практическа</w:t>
            </w:r>
            <w:proofErr w:type="spellEnd"/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proofErr w:type="gramEnd"/>
            <w:r>
              <w:rPr>
                <w:sz w:val="26"/>
              </w:rPr>
              <w:t xml:space="preserve"> работа.</w:t>
            </w:r>
          </w:p>
        </w:tc>
        <w:tc>
          <w:tcPr>
            <w:tcW w:w="1844" w:type="dxa"/>
          </w:tcPr>
          <w:p w:rsidR="00F2546B" w:rsidRDefault="001E25E0">
            <w:pPr>
              <w:pStyle w:val="TableParagraph"/>
              <w:ind w:left="133" w:right="130" w:firstLine="3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Словесные, практические, наглядные.</w:t>
            </w:r>
          </w:p>
        </w:tc>
        <w:tc>
          <w:tcPr>
            <w:tcW w:w="1986" w:type="dxa"/>
          </w:tcPr>
          <w:p w:rsidR="00F2546B" w:rsidRDefault="001E25E0">
            <w:pPr>
              <w:pStyle w:val="TableParagraph"/>
              <w:ind w:left="106" w:right="109" w:firstLine="2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Раздаточный материал, технологически </w:t>
            </w:r>
            <w:r>
              <w:rPr>
                <w:sz w:val="26"/>
              </w:rPr>
              <w:t>е карты, карта по технике</w:t>
            </w:r>
          </w:p>
          <w:p w:rsidR="00F2546B" w:rsidRDefault="001E25E0">
            <w:pPr>
              <w:pStyle w:val="TableParagraph"/>
              <w:spacing w:line="287" w:lineRule="exact"/>
              <w:ind w:left="97" w:right="98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безопасности.</w:t>
            </w:r>
          </w:p>
        </w:tc>
        <w:tc>
          <w:tcPr>
            <w:tcW w:w="1700" w:type="dxa"/>
          </w:tcPr>
          <w:p w:rsidR="00F2546B" w:rsidRDefault="001E25E0">
            <w:pPr>
              <w:pStyle w:val="TableParagraph"/>
              <w:ind w:left="108" w:right="108"/>
              <w:jc w:val="center"/>
              <w:rPr>
                <w:sz w:val="26"/>
              </w:rPr>
            </w:pPr>
            <w:proofErr w:type="spellStart"/>
            <w:proofErr w:type="gramStart"/>
            <w:r>
              <w:rPr>
                <w:spacing w:val="-2"/>
                <w:sz w:val="26"/>
              </w:rPr>
              <w:t>Практическа</w:t>
            </w:r>
            <w:proofErr w:type="spellEnd"/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proofErr w:type="gramEnd"/>
            <w:r>
              <w:rPr>
                <w:sz w:val="26"/>
              </w:rPr>
              <w:t xml:space="preserve"> работа.</w:t>
            </w:r>
          </w:p>
          <w:p w:rsidR="00F2546B" w:rsidRDefault="001E25E0">
            <w:pPr>
              <w:pStyle w:val="TableParagraph"/>
              <w:spacing w:line="299" w:lineRule="exact"/>
              <w:ind w:left="108" w:right="109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Выставка.</w:t>
            </w:r>
          </w:p>
        </w:tc>
      </w:tr>
      <w:tr w:rsidR="00F2546B">
        <w:trPr>
          <w:trHeight w:val="897"/>
        </w:trPr>
        <w:tc>
          <w:tcPr>
            <w:tcW w:w="427" w:type="dxa"/>
          </w:tcPr>
          <w:p w:rsidR="00F2546B" w:rsidRDefault="001E25E0">
            <w:pPr>
              <w:pStyle w:val="TableParagraph"/>
              <w:spacing w:line="291" w:lineRule="exact"/>
              <w:ind w:left="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7.</w:t>
            </w:r>
          </w:p>
        </w:tc>
        <w:tc>
          <w:tcPr>
            <w:tcW w:w="1700" w:type="dxa"/>
          </w:tcPr>
          <w:p w:rsidR="00F2546B" w:rsidRDefault="001E25E0">
            <w:pPr>
              <w:pStyle w:val="TableParagraph"/>
              <w:ind w:left="477" w:hanging="293"/>
              <w:rPr>
                <w:sz w:val="26"/>
              </w:rPr>
            </w:pPr>
            <w:r>
              <w:rPr>
                <w:spacing w:val="-2"/>
                <w:sz w:val="26"/>
              </w:rPr>
              <w:t>Подведение итогов</w:t>
            </w:r>
          </w:p>
        </w:tc>
        <w:tc>
          <w:tcPr>
            <w:tcW w:w="1702" w:type="dxa"/>
          </w:tcPr>
          <w:p w:rsidR="00F2546B" w:rsidRDefault="001E25E0">
            <w:pPr>
              <w:pStyle w:val="TableParagraph"/>
              <w:spacing w:line="291" w:lineRule="exact"/>
              <w:ind w:left="94" w:right="88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Беседа.</w:t>
            </w:r>
          </w:p>
          <w:p w:rsidR="00F2546B" w:rsidRDefault="001E25E0">
            <w:pPr>
              <w:pStyle w:val="TableParagraph"/>
              <w:spacing w:line="300" w:lineRule="exact"/>
              <w:ind w:left="112" w:right="106"/>
              <w:jc w:val="center"/>
              <w:rPr>
                <w:sz w:val="26"/>
              </w:rPr>
            </w:pPr>
            <w:proofErr w:type="spellStart"/>
            <w:proofErr w:type="gramStart"/>
            <w:r>
              <w:rPr>
                <w:spacing w:val="-2"/>
                <w:sz w:val="26"/>
              </w:rPr>
              <w:t>Практическа</w:t>
            </w:r>
            <w:proofErr w:type="spellEnd"/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proofErr w:type="gramEnd"/>
            <w:r>
              <w:rPr>
                <w:sz w:val="26"/>
              </w:rPr>
              <w:t xml:space="preserve"> работа</w:t>
            </w:r>
          </w:p>
        </w:tc>
        <w:tc>
          <w:tcPr>
            <w:tcW w:w="1844" w:type="dxa"/>
          </w:tcPr>
          <w:p w:rsidR="00F2546B" w:rsidRDefault="00F2546B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</w:tcPr>
          <w:p w:rsidR="00F2546B" w:rsidRDefault="00F2546B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:rsidR="00F2546B" w:rsidRDefault="001E25E0">
            <w:pPr>
              <w:pStyle w:val="TableParagraph"/>
              <w:spacing w:line="291" w:lineRule="exact"/>
              <w:ind w:left="317"/>
              <w:rPr>
                <w:sz w:val="26"/>
              </w:rPr>
            </w:pPr>
            <w:r>
              <w:rPr>
                <w:spacing w:val="-2"/>
                <w:sz w:val="26"/>
              </w:rPr>
              <w:t>Выставка</w:t>
            </w:r>
          </w:p>
        </w:tc>
      </w:tr>
    </w:tbl>
    <w:p w:rsidR="00F2546B" w:rsidRDefault="00F2546B">
      <w:pPr>
        <w:pStyle w:val="a3"/>
        <w:spacing w:before="14"/>
        <w:ind w:left="0"/>
        <w:rPr>
          <w:b/>
        </w:rPr>
      </w:pPr>
    </w:p>
    <w:p w:rsidR="00F2546B" w:rsidRDefault="001E25E0">
      <w:pPr>
        <w:ind w:left="4216" w:right="229" w:hanging="3536"/>
        <w:rPr>
          <w:b/>
          <w:sz w:val="26"/>
        </w:rPr>
      </w:pPr>
      <w:r>
        <w:rPr>
          <w:b/>
          <w:sz w:val="26"/>
        </w:rPr>
        <w:t>Организационно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–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педагогические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условия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реализации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курса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 xml:space="preserve">внеурочной </w:t>
      </w:r>
      <w:r>
        <w:rPr>
          <w:b/>
          <w:spacing w:val="-2"/>
          <w:sz w:val="26"/>
        </w:rPr>
        <w:t>деятельности.</w:t>
      </w:r>
    </w:p>
    <w:p w:rsidR="00F2546B" w:rsidRDefault="001E25E0">
      <w:pPr>
        <w:pStyle w:val="a4"/>
        <w:numPr>
          <w:ilvl w:val="0"/>
          <w:numId w:val="20"/>
        </w:numPr>
        <w:tabs>
          <w:tab w:val="left" w:pos="928"/>
        </w:tabs>
        <w:spacing w:line="291" w:lineRule="exact"/>
        <w:ind w:left="928" w:hanging="347"/>
        <w:rPr>
          <w:sz w:val="26"/>
        </w:rPr>
      </w:pPr>
      <w:r>
        <w:rPr>
          <w:sz w:val="26"/>
        </w:rPr>
        <w:t>Создание</w:t>
      </w:r>
      <w:r>
        <w:rPr>
          <w:spacing w:val="-13"/>
          <w:sz w:val="26"/>
        </w:rPr>
        <w:t xml:space="preserve"> </w:t>
      </w:r>
      <w:r>
        <w:rPr>
          <w:sz w:val="26"/>
        </w:rPr>
        <w:t>психологического</w:t>
      </w:r>
      <w:r>
        <w:rPr>
          <w:spacing w:val="-12"/>
          <w:sz w:val="26"/>
        </w:rPr>
        <w:t xml:space="preserve"> </w:t>
      </w:r>
      <w:r>
        <w:rPr>
          <w:sz w:val="26"/>
        </w:rPr>
        <w:t>комфорта</w:t>
      </w:r>
      <w:r>
        <w:rPr>
          <w:spacing w:val="-12"/>
          <w:sz w:val="26"/>
        </w:rPr>
        <w:t xml:space="preserve"> </w:t>
      </w:r>
      <w:r>
        <w:rPr>
          <w:sz w:val="26"/>
        </w:rPr>
        <w:t>на</w:t>
      </w:r>
      <w:r>
        <w:rPr>
          <w:spacing w:val="-12"/>
          <w:sz w:val="26"/>
        </w:rPr>
        <w:t xml:space="preserve"> </w:t>
      </w:r>
      <w:r>
        <w:rPr>
          <w:spacing w:val="-2"/>
          <w:sz w:val="26"/>
        </w:rPr>
        <w:t>занятии.</w:t>
      </w:r>
    </w:p>
    <w:p w:rsidR="00F2546B" w:rsidRDefault="001E25E0">
      <w:pPr>
        <w:pStyle w:val="a4"/>
        <w:numPr>
          <w:ilvl w:val="0"/>
          <w:numId w:val="20"/>
        </w:numPr>
        <w:tabs>
          <w:tab w:val="left" w:pos="928"/>
        </w:tabs>
        <w:spacing w:before="1"/>
        <w:ind w:left="928" w:hanging="347"/>
        <w:rPr>
          <w:sz w:val="26"/>
        </w:rPr>
      </w:pPr>
      <w:r>
        <w:rPr>
          <w:sz w:val="26"/>
        </w:rPr>
        <w:t>Индивидуальный</w:t>
      </w:r>
      <w:r>
        <w:rPr>
          <w:spacing w:val="-11"/>
          <w:sz w:val="26"/>
        </w:rPr>
        <w:t xml:space="preserve"> </w:t>
      </w:r>
      <w:r>
        <w:rPr>
          <w:sz w:val="26"/>
        </w:rPr>
        <w:t>подход</w:t>
      </w:r>
      <w:r>
        <w:rPr>
          <w:spacing w:val="-11"/>
          <w:sz w:val="26"/>
        </w:rPr>
        <w:t xml:space="preserve"> </w:t>
      </w:r>
      <w:r>
        <w:rPr>
          <w:sz w:val="26"/>
        </w:rPr>
        <w:t>к</w:t>
      </w:r>
      <w:r>
        <w:rPr>
          <w:spacing w:val="-12"/>
          <w:sz w:val="26"/>
        </w:rPr>
        <w:t xml:space="preserve"> </w:t>
      </w:r>
      <w:r>
        <w:rPr>
          <w:sz w:val="26"/>
        </w:rPr>
        <w:t>личности</w:t>
      </w:r>
      <w:r>
        <w:rPr>
          <w:spacing w:val="-7"/>
          <w:sz w:val="26"/>
        </w:rPr>
        <w:t xml:space="preserve"> </w:t>
      </w:r>
      <w:r>
        <w:rPr>
          <w:sz w:val="26"/>
        </w:rPr>
        <w:t>учащегося,</w:t>
      </w:r>
      <w:r>
        <w:rPr>
          <w:spacing w:val="-11"/>
          <w:sz w:val="26"/>
        </w:rPr>
        <w:t xml:space="preserve"> </w:t>
      </w:r>
      <w:r>
        <w:rPr>
          <w:sz w:val="26"/>
        </w:rPr>
        <w:t>его</w:t>
      </w:r>
      <w:r>
        <w:rPr>
          <w:spacing w:val="-9"/>
          <w:sz w:val="26"/>
        </w:rPr>
        <w:t xml:space="preserve"> </w:t>
      </w:r>
      <w:r>
        <w:rPr>
          <w:sz w:val="26"/>
        </w:rPr>
        <w:t>творческим</w:t>
      </w:r>
      <w:r>
        <w:rPr>
          <w:spacing w:val="-9"/>
          <w:sz w:val="26"/>
        </w:rPr>
        <w:t xml:space="preserve"> </w:t>
      </w:r>
      <w:r>
        <w:rPr>
          <w:spacing w:val="-2"/>
          <w:sz w:val="26"/>
        </w:rPr>
        <w:t>способностям.</w:t>
      </w:r>
    </w:p>
    <w:p w:rsidR="00F2546B" w:rsidRDefault="001E25E0">
      <w:pPr>
        <w:pStyle w:val="a4"/>
        <w:numPr>
          <w:ilvl w:val="0"/>
          <w:numId w:val="20"/>
        </w:numPr>
        <w:tabs>
          <w:tab w:val="left" w:pos="928"/>
          <w:tab w:val="left" w:pos="941"/>
          <w:tab w:val="left" w:pos="4466"/>
          <w:tab w:val="left" w:pos="5318"/>
          <w:tab w:val="left" w:pos="6604"/>
          <w:tab w:val="left" w:pos="7740"/>
          <w:tab w:val="left" w:pos="9208"/>
        </w:tabs>
        <w:spacing w:before="1"/>
        <w:ind w:left="941" w:right="228" w:hanging="360"/>
        <w:rPr>
          <w:sz w:val="26"/>
        </w:rPr>
      </w:pPr>
      <w:r>
        <w:rPr>
          <w:spacing w:val="-2"/>
          <w:sz w:val="26"/>
        </w:rPr>
        <w:t>Доверительно-диалогический</w:t>
      </w:r>
      <w:r>
        <w:rPr>
          <w:sz w:val="26"/>
        </w:rPr>
        <w:tab/>
      </w:r>
      <w:r>
        <w:rPr>
          <w:spacing w:val="-2"/>
          <w:sz w:val="26"/>
        </w:rPr>
        <w:t>стиль</w:t>
      </w:r>
      <w:r>
        <w:rPr>
          <w:sz w:val="26"/>
        </w:rPr>
        <w:tab/>
      </w:r>
      <w:r>
        <w:rPr>
          <w:spacing w:val="-2"/>
          <w:sz w:val="26"/>
        </w:rPr>
        <w:t>общения:</w:t>
      </w:r>
      <w:r>
        <w:rPr>
          <w:sz w:val="26"/>
        </w:rPr>
        <w:tab/>
      </w:r>
      <w:r>
        <w:rPr>
          <w:spacing w:val="-2"/>
          <w:sz w:val="26"/>
        </w:rPr>
        <w:t>высокая</w:t>
      </w:r>
      <w:r>
        <w:rPr>
          <w:sz w:val="26"/>
        </w:rPr>
        <w:tab/>
      </w:r>
      <w:r>
        <w:rPr>
          <w:spacing w:val="-2"/>
          <w:sz w:val="26"/>
        </w:rPr>
        <w:t>активность</w:t>
      </w:r>
      <w:r>
        <w:rPr>
          <w:sz w:val="26"/>
        </w:rPr>
        <w:tab/>
      </w:r>
      <w:r>
        <w:rPr>
          <w:spacing w:val="-2"/>
          <w:sz w:val="26"/>
        </w:rPr>
        <w:t xml:space="preserve">обеих </w:t>
      </w:r>
      <w:r>
        <w:rPr>
          <w:sz w:val="26"/>
        </w:rPr>
        <w:t>сторон, стремление к равноправию сторон.</w:t>
      </w:r>
    </w:p>
    <w:p w:rsidR="00F2546B" w:rsidRDefault="001E25E0">
      <w:pPr>
        <w:pStyle w:val="a4"/>
        <w:numPr>
          <w:ilvl w:val="0"/>
          <w:numId w:val="20"/>
        </w:numPr>
        <w:tabs>
          <w:tab w:val="left" w:pos="994"/>
        </w:tabs>
        <w:spacing w:line="298" w:lineRule="exact"/>
        <w:ind w:left="994" w:hanging="413"/>
        <w:rPr>
          <w:sz w:val="26"/>
        </w:rPr>
      </w:pPr>
      <w:r>
        <w:rPr>
          <w:sz w:val="26"/>
        </w:rPr>
        <w:t>Обеспечение</w:t>
      </w:r>
      <w:r>
        <w:rPr>
          <w:spacing w:val="-10"/>
          <w:sz w:val="26"/>
        </w:rPr>
        <w:t xml:space="preserve"> </w:t>
      </w:r>
      <w:r>
        <w:rPr>
          <w:sz w:val="26"/>
        </w:rPr>
        <w:t>охраны</w:t>
      </w:r>
      <w:r>
        <w:rPr>
          <w:spacing w:val="-8"/>
          <w:sz w:val="26"/>
        </w:rPr>
        <w:t xml:space="preserve"> </w:t>
      </w:r>
      <w:r>
        <w:rPr>
          <w:sz w:val="26"/>
        </w:rPr>
        <w:t>труда</w:t>
      </w:r>
      <w:r>
        <w:rPr>
          <w:spacing w:val="-12"/>
          <w:sz w:val="26"/>
        </w:rPr>
        <w:t xml:space="preserve"> </w:t>
      </w:r>
      <w:r>
        <w:rPr>
          <w:spacing w:val="-2"/>
          <w:sz w:val="26"/>
        </w:rPr>
        <w:t>детей.</w:t>
      </w:r>
    </w:p>
    <w:p w:rsidR="00F2546B" w:rsidRDefault="001E25E0">
      <w:pPr>
        <w:pStyle w:val="a4"/>
        <w:numPr>
          <w:ilvl w:val="0"/>
          <w:numId w:val="20"/>
        </w:numPr>
        <w:tabs>
          <w:tab w:val="left" w:pos="928"/>
        </w:tabs>
        <w:spacing w:line="298" w:lineRule="exact"/>
        <w:ind w:left="928" w:hanging="347"/>
        <w:rPr>
          <w:sz w:val="26"/>
        </w:rPr>
      </w:pPr>
      <w:r>
        <w:rPr>
          <w:sz w:val="26"/>
        </w:rPr>
        <w:t>Уважение</w:t>
      </w:r>
      <w:r>
        <w:rPr>
          <w:spacing w:val="-8"/>
          <w:sz w:val="26"/>
        </w:rPr>
        <w:t xml:space="preserve"> </w:t>
      </w:r>
      <w:r>
        <w:rPr>
          <w:sz w:val="26"/>
        </w:rPr>
        <w:t>к</w:t>
      </w:r>
      <w:r>
        <w:rPr>
          <w:spacing w:val="-12"/>
          <w:sz w:val="26"/>
        </w:rPr>
        <w:t xml:space="preserve"> </w:t>
      </w:r>
      <w:r>
        <w:rPr>
          <w:sz w:val="26"/>
        </w:rPr>
        <w:t>результатам</w:t>
      </w:r>
      <w:r>
        <w:rPr>
          <w:spacing w:val="-10"/>
          <w:sz w:val="26"/>
        </w:rPr>
        <w:t xml:space="preserve"> </w:t>
      </w:r>
      <w:r>
        <w:rPr>
          <w:sz w:val="26"/>
        </w:rPr>
        <w:t>творческого</w:t>
      </w:r>
      <w:r>
        <w:rPr>
          <w:spacing w:val="-10"/>
          <w:sz w:val="26"/>
        </w:rPr>
        <w:t xml:space="preserve"> </w:t>
      </w:r>
      <w:r>
        <w:rPr>
          <w:sz w:val="26"/>
        </w:rPr>
        <w:t>труда</w:t>
      </w:r>
      <w:r>
        <w:rPr>
          <w:spacing w:val="-8"/>
          <w:sz w:val="26"/>
        </w:rPr>
        <w:t xml:space="preserve"> </w:t>
      </w:r>
      <w:r>
        <w:rPr>
          <w:spacing w:val="-2"/>
          <w:sz w:val="26"/>
        </w:rPr>
        <w:t>учащихся.</w:t>
      </w:r>
    </w:p>
    <w:p w:rsidR="00F2546B" w:rsidRDefault="001E25E0">
      <w:pPr>
        <w:pStyle w:val="a4"/>
        <w:numPr>
          <w:ilvl w:val="0"/>
          <w:numId w:val="20"/>
        </w:numPr>
        <w:tabs>
          <w:tab w:val="left" w:pos="928"/>
          <w:tab w:val="left" w:pos="941"/>
          <w:tab w:val="left" w:pos="2573"/>
          <w:tab w:val="left" w:pos="5588"/>
          <w:tab w:val="left" w:pos="7068"/>
          <w:tab w:val="left" w:pos="8349"/>
          <w:tab w:val="left" w:pos="8683"/>
          <w:tab w:val="left" w:pos="9738"/>
        </w:tabs>
        <w:spacing w:before="1"/>
        <w:ind w:left="941" w:right="223" w:hanging="360"/>
        <w:rPr>
          <w:sz w:val="26"/>
        </w:rPr>
      </w:pPr>
      <w:r>
        <w:rPr>
          <w:spacing w:val="-2"/>
          <w:sz w:val="26"/>
        </w:rPr>
        <w:t>Обеспечение</w:t>
      </w:r>
      <w:r>
        <w:rPr>
          <w:sz w:val="26"/>
        </w:rPr>
        <w:tab/>
        <w:t>реализации</w:t>
      </w:r>
      <w:r>
        <w:rPr>
          <w:spacing w:val="80"/>
          <w:sz w:val="26"/>
        </w:rPr>
        <w:t xml:space="preserve"> </w:t>
      </w:r>
      <w:r>
        <w:rPr>
          <w:sz w:val="26"/>
        </w:rPr>
        <w:t>творческого</w:t>
      </w:r>
      <w:r>
        <w:rPr>
          <w:sz w:val="26"/>
        </w:rPr>
        <w:tab/>
      </w:r>
      <w:r>
        <w:rPr>
          <w:spacing w:val="-2"/>
          <w:sz w:val="26"/>
        </w:rPr>
        <w:t>потенциала</w:t>
      </w:r>
      <w:r>
        <w:rPr>
          <w:sz w:val="26"/>
        </w:rPr>
        <w:tab/>
      </w:r>
      <w:r>
        <w:rPr>
          <w:spacing w:val="-2"/>
          <w:sz w:val="26"/>
        </w:rPr>
        <w:t>учащихся</w:t>
      </w:r>
      <w:r>
        <w:rPr>
          <w:sz w:val="26"/>
        </w:rPr>
        <w:tab/>
      </w:r>
      <w:r>
        <w:rPr>
          <w:spacing w:val="-10"/>
          <w:sz w:val="26"/>
        </w:rPr>
        <w:t>–</w:t>
      </w:r>
      <w:r>
        <w:rPr>
          <w:sz w:val="26"/>
        </w:rPr>
        <w:tab/>
      </w:r>
      <w:r>
        <w:rPr>
          <w:spacing w:val="-2"/>
          <w:sz w:val="26"/>
        </w:rPr>
        <w:t>участие</w:t>
      </w:r>
      <w:r>
        <w:rPr>
          <w:sz w:val="26"/>
        </w:rPr>
        <w:tab/>
      </w:r>
      <w:r>
        <w:rPr>
          <w:spacing w:val="-10"/>
          <w:sz w:val="26"/>
        </w:rPr>
        <w:t xml:space="preserve">в </w:t>
      </w:r>
      <w:r>
        <w:rPr>
          <w:sz w:val="26"/>
        </w:rPr>
        <w:t>выставках, фестивалях, конкурсах декоративно-прикладного творчества.</w:t>
      </w:r>
    </w:p>
    <w:p w:rsidR="00F2546B" w:rsidRDefault="001E25E0">
      <w:pPr>
        <w:pStyle w:val="a4"/>
        <w:numPr>
          <w:ilvl w:val="0"/>
          <w:numId w:val="20"/>
        </w:numPr>
        <w:tabs>
          <w:tab w:val="left" w:pos="928"/>
          <w:tab w:val="left" w:pos="941"/>
          <w:tab w:val="left" w:pos="2175"/>
          <w:tab w:val="left" w:pos="5355"/>
          <w:tab w:val="left" w:pos="6240"/>
          <w:tab w:val="left" w:pos="8142"/>
        </w:tabs>
        <w:ind w:left="941" w:right="230" w:hanging="360"/>
        <w:rPr>
          <w:sz w:val="26"/>
        </w:rPr>
      </w:pPr>
      <w:r>
        <w:rPr>
          <w:spacing w:val="-2"/>
          <w:sz w:val="26"/>
        </w:rPr>
        <w:t>Наличие</w:t>
      </w:r>
      <w:r>
        <w:rPr>
          <w:sz w:val="26"/>
        </w:rPr>
        <w:tab/>
      </w:r>
      <w:r>
        <w:rPr>
          <w:spacing w:val="-2"/>
          <w:sz w:val="26"/>
        </w:rPr>
        <w:t>материально-технической</w:t>
      </w:r>
      <w:r>
        <w:rPr>
          <w:sz w:val="26"/>
        </w:rPr>
        <w:tab/>
      </w:r>
      <w:r>
        <w:rPr>
          <w:spacing w:val="-2"/>
          <w:sz w:val="26"/>
        </w:rPr>
        <w:t>базы:</w:t>
      </w:r>
      <w:r>
        <w:rPr>
          <w:sz w:val="26"/>
        </w:rPr>
        <w:tab/>
      </w:r>
      <w:r>
        <w:rPr>
          <w:spacing w:val="-2"/>
          <w:sz w:val="26"/>
        </w:rPr>
        <w:t>оборудования,</w:t>
      </w:r>
      <w:r>
        <w:rPr>
          <w:sz w:val="26"/>
        </w:rPr>
        <w:tab/>
      </w:r>
      <w:r>
        <w:rPr>
          <w:spacing w:val="-2"/>
          <w:sz w:val="26"/>
        </w:rPr>
        <w:t xml:space="preserve">методического, </w:t>
      </w:r>
      <w:r>
        <w:rPr>
          <w:sz w:val="26"/>
        </w:rPr>
        <w:t>демонстрационного материала, инструментов.</w:t>
      </w:r>
    </w:p>
    <w:p w:rsidR="00F2546B" w:rsidRDefault="001E25E0">
      <w:pPr>
        <w:spacing w:before="7" w:line="296" w:lineRule="exact"/>
        <w:ind w:left="3592"/>
        <w:rPr>
          <w:b/>
          <w:sz w:val="26"/>
        </w:rPr>
      </w:pPr>
      <w:r>
        <w:rPr>
          <w:b/>
          <w:sz w:val="26"/>
        </w:rPr>
        <w:t>Техническое</w:t>
      </w:r>
      <w:r>
        <w:rPr>
          <w:b/>
          <w:spacing w:val="-15"/>
          <w:sz w:val="26"/>
        </w:rPr>
        <w:t xml:space="preserve"> </w:t>
      </w:r>
      <w:r>
        <w:rPr>
          <w:b/>
          <w:spacing w:val="-2"/>
          <w:sz w:val="26"/>
        </w:rPr>
        <w:t>оснащение.</w:t>
      </w:r>
    </w:p>
    <w:p w:rsidR="00F2546B" w:rsidRDefault="001E25E0">
      <w:pPr>
        <w:pStyle w:val="a3"/>
        <w:ind w:right="222" w:firstLine="707"/>
        <w:jc w:val="both"/>
      </w:pPr>
      <w:r>
        <w:t xml:space="preserve">Для занятий группы требуется просторное светлое помещение, отвечающее </w:t>
      </w:r>
      <w:hyperlink r:id="rId13">
        <w:r>
          <w:t>санитарно-гигиеническим нормам</w:t>
        </w:r>
      </w:hyperlink>
      <w:r>
        <w:t xml:space="preserve">. Помещение должно быть сухое, с естественным доступом воздуха, легко проветриваемым, с достаточным дневным и вечерним освещением. Вечернее освещение лучше всего обеспечивается люминесцентными лампами, создающими бестеневое освещение, близкое к </w:t>
      </w:r>
      <w:proofErr w:type="gramStart"/>
      <w:r>
        <w:t>естественному</w:t>
      </w:r>
      <w:proofErr w:type="gramEnd"/>
      <w:r>
        <w:t xml:space="preserve">. Красивое оформление учебного помещения, чистота и порядок в нем, правильно организованные рабочие места имеют большое воспитательное значение. Все это дисциплинирует ребят, способствует повышению культуры их труда и творческой </w:t>
      </w:r>
      <w:r>
        <w:rPr>
          <w:spacing w:val="-2"/>
        </w:rPr>
        <w:t>активности.</w:t>
      </w:r>
    </w:p>
    <w:p w:rsidR="00F2546B" w:rsidRDefault="001E25E0">
      <w:pPr>
        <w:pStyle w:val="a3"/>
        <w:ind w:right="227" w:firstLine="707"/>
        <w:jc w:val="both"/>
      </w:pPr>
      <w:r>
        <w:t>Кабинет должен быть оборудован необходимыми инструментами и приспособлениями. В работе с малышами огромное значение имеет наглядность, поэтому каждое занятие сопровождается показом образцов готового изделия, а также раздачей индивидуальных комплектов дидактического материала, трафаретов. При знакомстве с теоретическим материалом используются иллюстрации, пособия.</w:t>
      </w:r>
    </w:p>
    <w:p w:rsidR="00F2546B" w:rsidRDefault="001E25E0">
      <w:pPr>
        <w:spacing w:before="5"/>
        <w:ind w:left="930"/>
        <w:jc w:val="both"/>
        <w:rPr>
          <w:b/>
          <w:sz w:val="26"/>
        </w:rPr>
      </w:pPr>
      <w:r>
        <w:rPr>
          <w:b/>
          <w:sz w:val="26"/>
        </w:rPr>
        <w:t>Оборудования</w:t>
      </w:r>
      <w:r>
        <w:rPr>
          <w:b/>
          <w:spacing w:val="-10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11"/>
          <w:sz w:val="26"/>
        </w:rPr>
        <w:t xml:space="preserve"> </w:t>
      </w:r>
      <w:r>
        <w:rPr>
          <w:b/>
          <w:spacing w:val="-2"/>
          <w:sz w:val="26"/>
        </w:rPr>
        <w:t>материалы:</w:t>
      </w:r>
    </w:p>
    <w:p w:rsidR="00F2546B" w:rsidRDefault="00F2546B">
      <w:pPr>
        <w:jc w:val="both"/>
        <w:rPr>
          <w:sz w:val="26"/>
        </w:rPr>
        <w:sectPr w:rsidR="00F2546B">
          <w:type w:val="continuous"/>
          <w:pgSz w:w="11910" w:h="16840"/>
          <w:pgMar w:top="1100" w:right="340" w:bottom="1200" w:left="1480" w:header="0" w:footer="982" w:gutter="0"/>
          <w:cols w:space="720"/>
        </w:sectPr>
      </w:pPr>
    </w:p>
    <w:p w:rsidR="00F2546B" w:rsidRDefault="001E25E0">
      <w:pPr>
        <w:pStyle w:val="a3"/>
        <w:spacing w:before="67"/>
        <w:ind w:right="224"/>
        <w:jc w:val="both"/>
      </w:pPr>
      <w:proofErr w:type="gramStart"/>
      <w:r>
        <w:rPr>
          <w:i/>
        </w:rPr>
        <w:lastRenderedPageBreak/>
        <w:t>Инструменты и приспособления</w:t>
      </w:r>
      <w:r>
        <w:t>: простой карандаш, линейка, фломастеры, угольник, циркуль, цветные карандаши, портновский мел, ножницы канцелярские с закругленными концами, кисточка для клея и красок, иголки швейные, для вышивания, портновские булавки, шило, шаблоны выкроек, дидактические карточки, таблицы, иллюстрации и др.</w:t>
      </w:r>
      <w:proofErr w:type="gramEnd"/>
    </w:p>
    <w:p w:rsidR="00F2546B" w:rsidRDefault="001E25E0">
      <w:pPr>
        <w:pStyle w:val="a3"/>
        <w:ind w:right="221"/>
        <w:jc w:val="both"/>
      </w:pPr>
      <w:proofErr w:type="gramStart"/>
      <w:r>
        <w:rPr>
          <w:i/>
        </w:rPr>
        <w:t>Материалы</w:t>
      </w:r>
      <w:r>
        <w:t>: бумага цветная для аппликаций, самоклеющаяся бумага, ватман, калька копировальная, альбом, гофрированная бумага, салфетки, бархатная бумага, картон белый, картон цветной; ткань, мех, вата, ватин, тесьма, эластичная лента, кружева, нитки швейные – белые, черные и цветные, мулине; проволока тонкая мягкая, леска, клей ПВА, силикатный, глина, пластилин, бисер, стеклярус; корни, стебли, ягоды, листья, ракушки, соломка, цветы, соцветия, шишки;</w:t>
      </w:r>
      <w:proofErr w:type="gramEnd"/>
      <w:r>
        <w:t xml:space="preserve"> </w:t>
      </w:r>
      <w:proofErr w:type="gramStart"/>
      <w:r>
        <w:t>катушки деревянные, спичечные коробки, яичная скорлупа, пластмассовые бутылки, открытки, пенопласт, поролон, шерстяная пряжа, декоративный материал.</w:t>
      </w:r>
      <w:proofErr w:type="gramEnd"/>
      <w:r>
        <w:t xml:space="preserve"> Наличие современной техники оживляет занятие, позволяет записывать и показывать интересные мастер- классы и выставки</w:t>
      </w:r>
      <w:r>
        <w:rPr>
          <w:spacing w:val="40"/>
        </w:rPr>
        <w:t xml:space="preserve"> </w:t>
      </w:r>
      <w:r>
        <w:t>по изготовлению поделок и изделий.</w:t>
      </w:r>
    </w:p>
    <w:p w:rsidR="00F2546B" w:rsidRDefault="001E25E0">
      <w:pPr>
        <w:spacing w:before="9"/>
        <w:ind w:left="2401"/>
        <w:jc w:val="both"/>
        <w:rPr>
          <w:b/>
          <w:sz w:val="26"/>
        </w:rPr>
      </w:pPr>
      <w:r>
        <w:rPr>
          <w:b/>
          <w:sz w:val="26"/>
        </w:rPr>
        <w:t>Методические</w:t>
      </w:r>
      <w:r>
        <w:rPr>
          <w:b/>
          <w:spacing w:val="-11"/>
          <w:sz w:val="26"/>
        </w:rPr>
        <w:t xml:space="preserve"> </w:t>
      </w:r>
      <w:r>
        <w:rPr>
          <w:b/>
          <w:sz w:val="26"/>
        </w:rPr>
        <w:t>пособия,</w:t>
      </w:r>
      <w:r>
        <w:rPr>
          <w:b/>
          <w:spacing w:val="-11"/>
          <w:sz w:val="26"/>
        </w:rPr>
        <w:t xml:space="preserve"> </w:t>
      </w:r>
      <w:r>
        <w:rPr>
          <w:b/>
          <w:sz w:val="26"/>
        </w:rPr>
        <w:t>используемые</w:t>
      </w:r>
      <w:r>
        <w:rPr>
          <w:b/>
          <w:spacing w:val="-13"/>
          <w:sz w:val="26"/>
        </w:rPr>
        <w:t xml:space="preserve"> </w:t>
      </w:r>
      <w:r>
        <w:rPr>
          <w:b/>
          <w:sz w:val="26"/>
        </w:rPr>
        <w:t>в</w:t>
      </w:r>
      <w:r>
        <w:rPr>
          <w:b/>
          <w:spacing w:val="-12"/>
          <w:sz w:val="26"/>
        </w:rPr>
        <w:t xml:space="preserve"> </w:t>
      </w:r>
      <w:r>
        <w:rPr>
          <w:b/>
          <w:spacing w:val="-2"/>
          <w:sz w:val="26"/>
        </w:rPr>
        <w:t>работе:</w:t>
      </w:r>
    </w:p>
    <w:p w:rsidR="00F2546B" w:rsidRDefault="001E25E0">
      <w:pPr>
        <w:pStyle w:val="a4"/>
        <w:numPr>
          <w:ilvl w:val="0"/>
          <w:numId w:val="21"/>
        </w:numPr>
        <w:tabs>
          <w:tab w:val="left" w:pos="436"/>
        </w:tabs>
        <w:spacing w:line="292" w:lineRule="exact"/>
        <w:ind w:left="436" w:hanging="150"/>
        <w:rPr>
          <w:sz w:val="26"/>
        </w:rPr>
      </w:pPr>
      <w:r>
        <w:rPr>
          <w:sz w:val="26"/>
        </w:rPr>
        <w:t>образцы</w:t>
      </w:r>
      <w:r>
        <w:rPr>
          <w:spacing w:val="-9"/>
          <w:sz w:val="26"/>
        </w:rPr>
        <w:t xml:space="preserve"> </w:t>
      </w:r>
      <w:r>
        <w:rPr>
          <w:spacing w:val="-2"/>
          <w:sz w:val="26"/>
        </w:rPr>
        <w:t>изделий,</w:t>
      </w:r>
    </w:p>
    <w:p w:rsidR="00F2546B" w:rsidRDefault="001E25E0">
      <w:pPr>
        <w:pStyle w:val="a4"/>
        <w:numPr>
          <w:ilvl w:val="0"/>
          <w:numId w:val="21"/>
        </w:numPr>
        <w:tabs>
          <w:tab w:val="left" w:pos="372"/>
        </w:tabs>
        <w:spacing w:line="298" w:lineRule="exact"/>
        <w:ind w:left="372" w:hanging="150"/>
        <w:rPr>
          <w:sz w:val="26"/>
        </w:rPr>
      </w:pPr>
      <w:r>
        <w:rPr>
          <w:spacing w:val="-2"/>
          <w:sz w:val="26"/>
        </w:rPr>
        <w:t>инструкционные</w:t>
      </w:r>
      <w:r>
        <w:rPr>
          <w:spacing w:val="5"/>
          <w:sz w:val="26"/>
        </w:rPr>
        <w:t xml:space="preserve"> </w:t>
      </w:r>
      <w:r>
        <w:rPr>
          <w:spacing w:val="-2"/>
          <w:sz w:val="26"/>
        </w:rPr>
        <w:t>карты</w:t>
      </w:r>
      <w:r>
        <w:rPr>
          <w:spacing w:val="6"/>
          <w:sz w:val="26"/>
        </w:rPr>
        <w:t xml:space="preserve"> </w:t>
      </w:r>
      <w:r>
        <w:rPr>
          <w:spacing w:val="-2"/>
          <w:sz w:val="26"/>
        </w:rPr>
        <w:t>технологической</w:t>
      </w:r>
      <w:r>
        <w:rPr>
          <w:spacing w:val="9"/>
          <w:sz w:val="26"/>
        </w:rPr>
        <w:t xml:space="preserve"> </w:t>
      </w:r>
      <w:r>
        <w:rPr>
          <w:spacing w:val="-2"/>
          <w:sz w:val="26"/>
        </w:rPr>
        <w:t>последовательности</w:t>
      </w:r>
      <w:r>
        <w:rPr>
          <w:spacing w:val="6"/>
          <w:sz w:val="26"/>
        </w:rPr>
        <w:t xml:space="preserve"> </w:t>
      </w:r>
      <w:r>
        <w:rPr>
          <w:spacing w:val="-2"/>
          <w:sz w:val="26"/>
        </w:rPr>
        <w:t>изготовления</w:t>
      </w:r>
      <w:r>
        <w:rPr>
          <w:spacing w:val="15"/>
          <w:sz w:val="26"/>
        </w:rPr>
        <w:t xml:space="preserve"> </w:t>
      </w:r>
      <w:r>
        <w:rPr>
          <w:spacing w:val="-2"/>
          <w:sz w:val="26"/>
        </w:rPr>
        <w:t>изделий;</w:t>
      </w:r>
    </w:p>
    <w:p w:rsidR="00F2546B" w:rsidRDefault="001E25E0">
      <w:pPr>
        <w:pStyle w:val="a4"/>
        <w:numPr>
          <w:ilvl w:val="0"/>
          <w:numId w:val="21"/>
        </w:numPr>
        <w:tabs>
          <w:tab w:val="left" w:pos="372"/>
        </w:tabs>
        <w:spacing w:before="1" w:line="298" w:lineRule="exact"/>
        <w:ind w:left="372" w:hanging="150"/>
        <w:rPr>
          <w:sz w:val="26"/>
        </w:rPr>
      </w:pPr>
      <w:r>
        <w:rPr>
          <w:spacing w:val="-2"/>
          <w:sz w:val="26"/>
        </w:rPr>
        <w:t>фотоматериалы,</w:t>
      </w:r>
    </w:p>
    <w:p w:rsidR="00F2546B" w:rsidRDefault="001E25E0">
      <w:pPr>
        <w:pStyle w:val="a4"/>
        <w:numPr>
          <w:ilvl w:val="0"/>
          <w:numId w:val="21"/>
        </w:numPr>
        <w:tabs>
          <w:tab w:val="left" w:pos="372"/>
        </w:tabs>
        <w:spacing w:line="298" w:lineRule="exact"/>
        <w:ind w:left="372" w:hanging="150"/>
        <w:rPr>
          <w:sz w:val="26"/>
        </w:rPr>
      </w:pPr>
      <w:r>
        <w:rPr>
          <w:spacing w:val="-2"/>
          <w:sz w:val="26"/>
        </w:rPr>
        <w:t>видеоматериалы,</w:t>
      </w:r>
    </w:p>
    <w:p w:rsidR="00F2546B" w:rsidRDefault="001E25E0">
      <w:pPr>
        <w:pStyle w:val="a4"/>
        <w:numPr>
          <w:ilvl w:val="0"/>
          <w:numId w:val="21"/>
        </w:numPr>
        <w:tabs>
          <w:tab w:val="left" w:pos="372"/>
        </w:tabs>
        <w:spacing w:before="1"/>
        <w:ind w:left="372" w:hanging="150"/>
        <w:rPr>
          <w:sz w:val="26"/>
        </w:rPr>
      </w:pPr>
      <w:r>
        <w:rPr>
          <w:spacing w:val="-2"/>
          <w:sz w:val="26"/>
        </w:rPr>
        <w:t>презентации,</w:t>
      </w:r>
    </w:p>
    <w:p w:rsidR="00F2546B" w:rsidRDefault="001E25E0">
      <w:pPr>
        <w:pStyle w:val="a4"/>
        <w:numPr>
          <w:ilvl w:val="0"/>
          <w:numId w:val="21"/>
        </w:numPr>
        <w:tabs>
          <w:tab w:val="left" w:pos="372"/>
        </w:tabs>
        <w:spacing w:before="1"/>
        <w:ind w:left="372" w:hanging="150"/>
        <w:rPr>
          <w:sz w:val="26"/>
        </w:rPr>
      </w:pPr>
      <w:r>
        <w:rPr>
          <w:sz w:val="26"/>
        </w:rPr>
        <w:t>методические</w:t>
      </w:r>
      <w:r>
        <w:rPr>
          <w:spacing w:val="-11"/>
          <w:sz w:val="26"/>
        </w:rPr>
        <w:t xml:space="preserve"> </w:t>
      </w:r>
      <w:r>
        <w:rPr>
          <w:sz w:val="26"/>
        </w:rPr>
        <w:t>разработки</w:t>
      </w:r>
      <w:r>
        <w:rPr>
          <w:spacing w:val="-10"/>
          <w:sz w:val="26"/>
        </w:rPr>
        <w:t xml:space="preserve"> </w:t>
      </w:r>
      <w:r>
        <w:rPr>
          <w:sz w:val="26"/>
        </w:rPr>
        <w:t>и</w:t>
      </w:r>
      <w:r>
        <w:rPr>
          <w:spacing w:val="-9"/>
          <w:sz w:val="26"/>
        </w:rPr>
        <w:t xml:space="preserve"> </w:t>
      </w:r>
      <w:r>
        <w:rPr>
          <w:sz w:val="26"/>
        </w:rPr>
        <w:t>наглядные</w:t>
      </w:r>
      <w:r>
        <w:rPr>
          <w:spacing w:val="-10"/>
          <w:sz w:val="26"/>
        </w:rPr>
        <w:t xml:space="preserve"> </w:t>
      </w:r>
      <w:r>
        <w:rPr>
          <w:sz w:val="26"/>
        </w:rPr>
        <w:t>пособия</w:t>
      </w:r>
      <w:r>
        <w:rPr>
          <w:spacing w:val="-9"/>
          <w:sz w:val="26"/>
        </w:rPr>
        <w:t xml:space="preserve"> </w:t>
      </w:r>
      <w:r>
        <w:rPr>
          <w:sz w:val="26"/>
        </w:rPr>
        <w:t>по</w:t>
      </w:r>
      <w:r>
        <w:rPr>
          <w:spacing w:val="-10"/>
          <w:sz w:val="26"/>
        </w:rPr>
        <w:t xml:space="preserve"> </w:t>
      </w:r>
      <w:r>
        <w:rPr>
          <w:spacing w:val="-2"/>
          <w:sz w:val="26"/>
        </w:rPr>
        <w:t>темам.</w:t>
      </w:r>
    </w:p>
    <w:p w:rsidR="00F2546B" w:rsidRDefault="00F2546B">
      <w:pPr>
        <w:pStyle w:val="a3"/>
        <w:spacing w:before="7"/>
        <w:ind w:left="0"/>
      </w:pPr>
    </w:p>
    <w:p w:rsidR="00F2546B" w:rsidRDefault="001E25E0">
      <w:pPr>
        <w:pStyle w:val="1"/>
      </w:pPr>
      <w:r>
        <w:t>СЛОВАРЬ</w:t>
      </w:r>
      <w:r>
        <w:rPr>
          <w:spacing w:val="-14"/>
        </w:rPr>
        <w:t xml:space="preserve"> </w:t>
      </w:r>
      <w:r>
        <w:rPr>
          <w:spacing w:val="-2"/>
        </w:rPr>
        <w:t>ТЕРМИНОВ</w:t>
      </w:r>
    </w:p>
    <w:p w:rsidR="00F2546B" w:rsidRDefault="001E25E0">
      <w:pPr>
        <w:pStyle w:val="a3"/>
        <w:spacing w:before="291"/>
        <w:ind w:right="221" w:firstLine="707"/>
        <w:jc w:val="both"/>
      </w:pPr>
      <w:r>
        <w:rPr>
          <w:b/>
        </w:rPr>
        <w:t xml:space="preserve">Ажурное вырезание </w:t>
      </w:r>
      <w:r>
        <w:t xml:space="preserve">– вид творческого занятия, модное хобби для детей и взрослых. Предполагает вырезание из бумаги различного рода объектов (цветы, портреты, фигуры птиц и животных и т.п.) </w:t>
      </w:r>
      <w:proofErr w:type="gramStart"/>
      <w:r>
        <w:t>со</w:t>
      </w:r>
      <w:proofErr w:type="gramEnd"/>
      <w:r>
        <w:t xml:space="preserve"> множеством мелких деталей. Рисунок вырезается острым инструментом таким образом, чтобы остался только контур.</w:t>
      </w:r>
    </w:p>
    <w:p w:rsidR="00F2546B" w:rsidRDefault="001E25E0">
      <w:pPr>
        <w:pStyle w:val="a3"/>
        <w:ind w:right="224" w:firstLine="707"/>
        <w:jc w:val="both"/>
      </w:pPr>
      <w:r>
        <w:rPr>
          <w:b/>
        </w:rPr>
        <w:t xml:space="preserve">Айрис </w:t>
      </w:r>
      <w:proofErr w:type="spellStart"/>
      <w:r>
        <w:rPr>
          <w:b/>
        </w:rPr>
        <w:t>фолдинг</w:t>
      </w:r>
      <w:proofErr w:type="spellEnd"/>
      <w:r>
        <w:rPr>
          <w:b/>
        </w:rPr>
        <w:t xml:space="preserve"> </w:t>
      </w:r>
      <w:r>
        <w:t xml:space="preserve">(от англ. </w:t>
      </w:r>
      <w:proofErr w:type="spellStart"/>
      <w:r>
        <w:t>iris</w:t>
      </w:r>
      <w:proofErr w:type="spellEnd"/>
      <w:r>
        <w:t xml:space="preserve"> – радужная оболочка </w:t>
      </w:r>
      <w:proofErr w:type="spellStart"/>
      <w:proofErr w:type="gramStart"/>
      <w:r>
        <w:t>и</w:t>
      </w:r>
      <w:proofErr w:type="gramEnd"/>
      <w:r>
        <w:t>folding</w:t>
      </w:r>
      <w:proofErr w:type="spellEnd"/>
      <w:r>
        <w:t xml:space="preserve"> – сворачивание) - техника складывания полос цветной бумаги под углом в виде закручивающейся </w:t>
      </w:r>
      <w:r>
        <w:rPr>
          <w:spacing w:val="-2"/>
        </w:rPr>
        <w:t>спирали.</w:t>
      </w:r>
    </w:p>
    <w:p w:rsidR="00F2546B" w:rsidRDefault="001E25E0">
      <w:pPr>
        <w:pStyle w:val="a3"/>
        <w:spacing w:line="298" w:lineRule="exact"/>
        <w:ind w:left="930"/>
        <w:jc w:val="both"/>
      </w:pPr>
      <w:r>
        <w:rPr>
          <w:b/>
        </w:rPr>
        <w:t>Алгоритм</w:t>
      </w:r>
      <w:r>
        <w:rPr>
          <w:b/>
          <w:spacing w:val="-11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совокупность</w:t>
      </w:r>
      <w:r>
        <w:rPr>
          <w:spacing w:val="-12"/>
        </w:rPr>
        <w:t xml:space="preserve"> </w:t>
      </w:r>
      <w:r>
        <w:t>действий,</w:t>
      </w:r>
      <w:r>
        <w:rPr>
          <w:spacing w:val="-11"/>
        </w:rPr>
        <w:t xml:space="preserve"> </w:t>
      </w:r>
      <w:r>
        <w:t>правил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решения</w:t>
      </w:r>
      <w:r>
        <w:rPr>
          <w:spacing w:val="-11"/>
        </w:rPr>
        <w:t xml:space="preserve"> </w:t>
      </w:r>
      <w:r>
        <w:t>поставленной</w:t>
      </w:r>
      <w:r>
        <w:rPr>
          <w:spacing w:val="-11"/>
        </w:rPr>
        <w:t xml:space="preserve"> </w:t>
      </w:r>
      <w:r>
        <w:rPr>
          <w:spacing w:val="-2"/>
        </w:rPr>
        <w:t>задачи.</w:t>
      </w:r>
    </w:p>
    <w:p w:rsidR="00F2546B" w:rsidRDefault="001E25E0">
      <w:pPr>
        <w:pStyle w:val="a3"/>
        <w:spacing w:before="27" w:line="206" w:lineRule="auto"/>
        <w:ind w:right="225" w:firstLine="707"/>
        <w:jc w:val="both"/>
      </w:pPr>
      <w:proofErr w:type="spellStart"/>
      <w:proofErr w:type="gramStart"/>
      <w:r>
        <w:rPr>
          <w:b/>
        </w:rPr>
        <w:t>Апплика</w:t>
      </w:r>
      <w:proofErr w:type="spellEnd"/>
      <w:r>
        <w:rPr>
          <w:b/>
          <w:position w:val="-4"/>
        </w:rPr>
        <w:t>́</w:t>
      </w:r>
      <w:proofErr w:type="spellStart"/>
      <w:r>
        <w:rPr>
          <w:b/>
        </w:rPr>
        <w:t>ция</w:t>
      </w:r>
      <w:proofErr w:type="spellEnd"/>
      <w:proofErr w:type="gramEnd"/>
      <w:r>
        <w:rPr>
          <w:b/>
          <w:spacing w:val="-2"/>
        </w:rPr>
        <w:t xml:space="preserve"> </w:t>
      </w:r>
      <w:r>
        <w:t xml:space="preserve">(лат. </w:t>
      </w:r>
      <w:proofErr w:type="spellStart"/>
      <w:r>
        <w:t>applicātiō</w:t>
      </w:r>
      <w:proofErr w:type="spellEnd"/>
      <w:r>
        <w:t xml:space="preserve"> — прикладывание, присоединение) — способ получения изображения; техника декоративно-прикладного искусства.</w:t>
      </w:r>
    </w:p>
    <w:p w:rsidR="00F2546B" w:rsidRDefault="001E25E0">
      <w:pPr>
        <w:pStyle w:val="a3"/>
        <w:spacing w:before="9"/>
        <w:ind w:right="223" w:firstLine="707"/>
        <w:jc w:val="both"/>
      </w:pPr>
      <w:r>
        <w:rPr>
          <w:b/>
        </w:rPr>
        <w:t xml:space="preserve">Артишок </w:t>
      </w:r>
      <w:r>
        <w:t xml:space="preserve">является одной из разновидностей </w:t>
      </w:r>
      <w:proofErr w:type="spellStart"/>
      <w:r>
        <w:t>пэчворка</w:t>
      </w:r>
      <w:proofErr w:type="spellEnd"/>
      <w:r>
        <w:t>. суть техники артишок состоит из вырезания, сгибания и складывания бумаги, или ткани, в результате чего получаются трехмерные объекты, то она имеет много общего с техникой лоскутного оригами и 3d техникой.</w:t>
      </w:r>
    </w:p>
    <w:p w:rsidR="00F2546B" w:rsidRDefault="001E25E0">
      <w:pPr>
        <w:pStyle w:val="a3"/>
        <w:ind w:right="229" w:firstLine="707"/>
        <w:jc w:val="both"/>
      </w:pPr>
      <w:r>
        <w:rPr>
          <w:b/>
        </w:rPr>
        <w:t xml:space="preserve">Бордюр </w:t>
      </w:r>
      <w:r>
        <w:t xml:space="preserve">(от </w:t>
      </w:r>
      <w:proofErr w:type="spellStart"/>
      <w:r>
        <w:t>фр.bordure</w:t>
      </w:r>
      <w:proofErr w:type="spellEnd"/>
      <w:r>
        <w:t>) – полоса с самостоятельным узорным орнаментом для обрамления краев основной аппликации, объявлений, обложек книг, альбомов и т.д.</w:t>
      </w:r>
    </w:p>
    <w:p w:rsidR="00F2546B" w:rsidRDefault="001E25E0">
      <w:pPr>
        <w:pStyle w:val="a3"/>
        <w:ind w:right="225" w:firstLine="707"/>
        <w:jc w:val="both"/>
      </w:pPr>
      <w:r>
        <w:rPr>
          <w:b/>
        </w:rPr>
        <w:t xml:space="preserve">Бумага </w:t>
      </w:r>
      <w:r>
        <w:t xml:space="preserve">(от греч. </w:t>
      </w:r>
      <w:proofErr w:type="spellStart"/>
      <w:r>
        <w:t>papyrus</w:t>
      </w:r>
      <w:proofErr w:type="spellEnd"/>
      <w:r>
        <w:t xml:space="preserve"> – изделие из растения папируса) – материал для письма, печати, рисования, который изготавливается из растительных волокон, обработанных соответствующим образом.</w:t>
      </w:r>
    </w:p>
    <w:p w:rsidR="00F2546B" w:rsidRDefault="001E25E0">
      <w:pPr>
        <w:pStyle w:val="a3"/>
        <w:tabs>
          <w:tab w:val="left" w:pos="2043"/>
          <w:tab w:val="left" w:pos="2332"/>
          <w:tab w:val="left" w:pos="2886"/>
          <w:tab w:val="left" w:pos="3965"/>
          <w:tab w:val="left" w:pos="5674"/>
          <w:tab w:val="left" w:pos="7379"/>
          <w:tab w:val="left" w:pos="9475"/>
        </w:tabs>
        <w:ind w:right="228" w:firstLine="707"/>
        <w:jc w:val="right"/>
      </w:pPr>
      <w:r>
        <w:rPr>
          <w:b/>
          <w:spacing w:val="-2"/>
        </w:rPr>
        <w:t>Витраж</w:t>
      </w:r>
      <w:r>
        <w:rPr>
          <w:b/>
        </w:rPr>
        <w:tab/>
      </w:r>
      <w:r>
        <w:rPr>
          <w:spacing w:val="-10"/>
        </w:rPr>
        <w:t>-</w:t>
      </w:r>
      <w:r>
        <w:tab/>
      </w:r>
      <w:r>
        <w:rPr>
          <w:spacing w:val="-4"/>
        </w:rPr>
        <w:t>это</w:t>
      </w:r>
      <w:r>
        <w:tab/>
      </w:r>
      <w:r>
        <w:rPr>
          <w:spacing w:val="-2"/>
        </w:rPr>
        <w:t>цветное</w:t>
      </w:r>
      <w:r>
        <w:tab/>
      </w:r>
      <w:r>
        <w:rPr>
          <w:spacing w:val="-2"/>
        </w:rPr>
        <w:t>декоративное</w:t>
      </w:r>
      <w:r>
        <w:tab/>
      </w:r>
      <w:r>
        <w:rPr>
          <w:spacing w:val="-2"/>
        </w:rPr>
        <w:t>изображение,</w:t>
      </w:r>
      <w:r>
        <w:tab/>
      </w:r>
      <w:r>
        <w:rPr>
          <w:spacing w:val="-2"/>
        </w:rPr>
        <w:t>предназначенное</w:t>
      </w:r>
      <w:r>
        <w:tab/>
      </w:r>
      <w:r>
        <w:rPr>
          <w:spacing w:val="-4"/>
        </w:rPr>
        <w:t xml:space="preserve">для </w:t>
      </w:r>
      <w:r>
        <w:t>оформления каких-либо проемов и рассчитанное на проникновение солнечного света.</w:t>
      </w:r>
    </w:p>
    <w:p w:rsidR="00F2546B" w:rsidRDefault="001E25E0">
      <w:pPr>
        <w:pStyle w:val="a3"/>
        <w:spacing w:before="29" w:line="204" w:lineRule="auto"/>
        <w:ind w:right="229" w:firstLine="707"/>
        <w:jc w:val="both"/>
      </w:pPr>
      <w:proofErr w:type="spellStart"/>
      <w:proofErr w:type="gramStart"/>
      <w:r>
        <w:rPr>
          <w:b/>
        </w:rPr>
        <w:t>Вышива</w:t>
      </w:r>
      <w:proofErr w:type="spellEnd"/>
      <w:r>
        <w:rPr>
          <w:b/>
          <w:position w:val="-4"/>
        </w:rPr>
        <w:t>́</w:t>
      </w:r>
      <w:proofErr w:type="spellStart"/>
      <w:r>
        <w:rPr>
          <w:b/>
        </w:rPr>
        <w:t>ние</w:t>
      </w:r>
      <w:proofErr w:type="spellEnd"/>
      <w:proofErr w:type="gramEnd"/>
      <w:r>
        <w:rPr>
          <w:b/>
          <w:spacing w:val="-2"/>
        </w:rPr>
        <w:t xml:space="preserve"> </w:t>
      </w:r>
      <w:r>
        <w:t>(</w:t>
      </w:r>
      <w:proofErr w:type="spellStart"/>
      <w:r>
        <w:t>вы́шивка</w:t>
      </w:r>
      <w:proofErr w:type="spellEnd"/>
      <w:r>
        <w:t>) — общеизвестное и распространенное рукодельное искусство украшать самыми различными узорами всевозможные ткани и материалы.</w:t>
      </w:r>
    </w:p>
    <w:p w:rsidR="00F2546B" w:rsidRDefault="00F2546B">
      <w:pPr>
        <w:spacing w:line="204" w:lineRule="auto"/>
        <w:jc w:val="both"/>
        <w:sectPr w:rsidR="00F2546B">
          <w:pgSz w:w="11910" w:h="16840"/>
          <w:pgMar w:top="1040" w:right="340" w:bottom="1200" w:left="1480" w:header="0" w:footer="982" w:gutter="0"/>
          <w:cols w:space="720"/>
        </w:sectPr>
      </w:pPr>
    </w:p>
    <w:p w:rsidR="00F2546B" w:rsidRDefault="001E25E0">
      <w:pPr>
        <w:pStyle w:val="a3"/>
        <w:spacing w:before="67"/>
        <w:ind w:right="228" w:firstLine="707"/>
        <w:jc w:val="both"/>
      </w:pPr>
      <w:r>
        <w:rPr>
          <w:b/>
        </w:rPr>
        <w:lastRenderedPageBreak/>
        <w:t>«</w:t>
      </w:r>
      <w:proofErr w:type="spellStart"/>
      <w:r>
        <w:rPr>
          <w:b/>
        </w:rPr>
        <w:t>Декупаж</w:t>
      </w:r>
      <w:proofErr w:type="spellEnd"/>
      <w:r>
        <w:rPr>
          <w:b/>
        </w:rPr>
        <w:t xml:space="preserve">» </w:t>
      </w:r>
      <w:r>
        <w:t>(</w:t>
      </w:r>
      <w:proofErr w:type="spellStart"/>
      <w:r>
        <w:t>découpage</w:t>
      </w:r>
      <w:proofErr w:type="spellEnd"/>
      <w:r>
        <w:t xml:space="preserve">) является французским и в переводе на русский язык значит «вырезать». Таким образом, это одна из разновидностей аппликации, выполняемая практически на любой поверхности: пластике, дереве, стекле, ткани или </w:t>
      </w:r>
      <w:r>
        <w:rPr>
          <w:spacing w:val="-2"/>
        </w:rPr>
        <w:t>металле.</w:t>
      </w:r>
    </w:p>
    <w:p w:rsidR="00F2546B" w:rsidRDefault="001E25E0">
      <w:pPr>
        <w:pStyle w:val="a3"/>
        <w:spacing w:before="2" w:line="298" w:lineRule="exact"/>
        <w:ind w:left="930"/>
        <w:jc w:val="both"/>
      </w:pPr>
      <w:r>
        <w:rPr>
          <w:b/>
        </w:rPr>
        <w:t>Игла</w:t>
      </w:r>
      <w:r>
        <w:rPr>
          <w:b/>
          <w:spacing w:val="-10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основной</w:t>
      </w:r>
      <w:r>
        <w:rPr>
          <w:spacing w:val="-10"/>
        </w:rPr>
        <w:t xml:space="preserve"> </w:t>
      </w:r>
      <w:r>
        <w:t>инструмент</w:t>
      </w:r>
      <w:r>
        <w:rPr>
          <w:spacing w:val="-7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выполнения</w:t>
      </w:r>
      <w:r>
        <w:rPr>
          <w:spacing w:val="-9"/>
        </w:rPr>
        <w:t xml:space="preserve"> </w:t>
      </w:r>
      <w:r>
        <w:t>пошивочных</w:t>
      </w:r>
      <w:r>
        <w:rPr>
          <w:spacing w:val="-10"/>
        </w:rPr>
        <w:t xml:space="preserve"> </w:t>
      </w:r>
      <w:r>
        <w:rPr>
          <w:spacing w:val="-2"/>
        </w:rPr>
        <w:t>работ.</w:t>
      </w:r>
    </w:p>
    <w:p w:rsidR="00F2546B" w:rsidRDefault="001E25E0">
      <w:pPr>
        <w:pStyle w:val="a3"/>
        <w:ind w:right="223" w:firstLine="707"/>
        <w:jc w:val="both"/>
      </w:pPr>
      <w:proofErr w:type="spellStart"/>
      <w:r>
        <w:rPr>
          <w:b/>
        </w:rPr>
        <w:t>Канзаши</w:t>
      </w:r>
      <w:proofErr w:type="spellEnd"/>
      <w:r>
        <w:rPr>
          <w:b/>
        </w:rPr>
        <w:t xml:space="preserve"> </w:t>
      </w:r>
      <w:r>
        <w:t>(</w:t>
      </w:r>
      <w:proofErr w:type="spellStart"/>
      <w:r>
        <w:t>kanzashi</w:t>
      </w:r>
      <w:proofErr w:type="spellEnd"/>
      <w:r>
        <w:t>, в русском языке иногда используется некорректная транскрипция «</w:t>
      </w:r>
      <w:proofErr w:type="spellStart"/>
      <w:r>
        <w:t>канзаши</w:t>
      </w:r>
      <w:proofErr w:type="spellEnd"/>
      <w:r>
        <w:t>» или «</w:t>
      </w:r>
      <w:proofErr w:type="spellStart"/>
      <w:r>
        <w:t>канзаси</w:t>
      </w:r>
      <w:proofErr w:type="spellEnd"/>
      <w:r>
        <w:t>») — украшения для волос, используемые в традиционных китайских и японских прическах.</w:t>
      </w:r>
    </w:p>
    <w:p w:rsidR="00F2546B" w:rsidRDefault="001E25E0">
      <w:pPr>
        <w:pStyle w:val="a3"/>
        <w:ind w:right="224" w:firstLine="707"/>
        <w:jc w:val="both"/>
      </w:pPr>
      <w:proofErr w:type="spellStart"/>
      <w:r>
        <w:rPr>
          <w:b/>
        </w:rPr>
        <w:t>Квиллинг</w:t>
      </w:r>
      <w:proofErr w:type="spellEnd"/>
      <w:r>
        <w:rPr>
          <w:b/>
          <w:spacing w:val="-3"/>
        </w:rPr>
        <w:t xml:space="preserve"> </w:t>
      </w:r>
      <w:r>
        <w:t>(</w:t>
      </w:r>
      <w:hyperlink r:id="rId14">
        <w:r>
          <w:t>англ.</w:t>
        </w:r>
      </w:hyperlink>
      <w:r>
        <w:rPr>
          <w:spacing w:val="-3"/>
        </w:rPr>
        <w:t xml:space="preserve"> </w:t>
      </w:r>
      <w:proofErr w:type="spellStart"/>
      <w:r>
        <w:t>quilling</w:t>
      </w:r>
      <w:proofErr w:type="spellEnd"/>
      <w:r>
        <w:t>;</w:t>
      </w:r>
      <w:r>
        <w:rPr>
          <w:spacing w:val="80"/>
          <w:w w:val="150"/>
        </w:rPr>
        <w:t xml:space="preserve">   </w:t>
      </w:r>
      <w:r>
        <w:t>от</w:t>
      </w:r>
      <w:r>
        <w:rPr>
          <w:spacing w:val="-3"/>
        </w:rPr>
        <w:t xml:space="preserve"> </w:t>
      </w:r>
      <w:proofErr w:type="spellStart"/>
      <w:r>
        <w:t>quill</w:t>
      </w:r>
      <w:proofErr w:type="spellEnd"/>
      <w:r>
        <w:t xml:space="preserve"> «птичье</w:t>
      </w:r>
      <w:r>
        <w:rPr>
          <w:spacing w:val="80"/>
          <w:w w:val="150"/>
        </w:rPr>
        <w:t xml:space="preserve">   </w:t>
      </w:r>
      <w:r>
        <w:t>перо»), также</w:t>
      </w:r>
      <w:r>
        <w:rPr>
          <w:spacing w:val="80"/>
          <w:w w:val="150"/>
        </w:rPr>
        <w:t xml:space="preserve">   </w:t>
      </w:r>
      <w:proofErr w:type="gramStart"/>
      <w:r>
        <w:t>известен</w:t>
      </w:r>
      <w:proofErr w:type="gramEnd"/>
      <w:r>
        <w:t xml:space="preserve"> как</w:t>
      </w:r>
      <w:r>
        <w:rPr>
          <w:spacing w:val="-3"/>
        </w:rPr>
        <w:t xml:space="preserve"> </w:t>
      </w:r>
      <w:proofErr w:type="spellStart"/>
      <w:r>
        <w:t>бумагокручение</w:t>
      </w:r>
      <w:proofErr w:type="spellEnd"/>
      <w:r>
        <w:t xml:space="preserve"> — искусство изготовления плоских или объёмных композиций</w:t>
      </w:r>
      <w:r>
        <w:rPr>
          <w:spacing w:val="80"/>
        </w:rPr>
        <w:t xml:space="preserve"> </w:t>
      </w:r>
      <w:r>
        <w:t>из скрученных в спиральки длинных и узких полосок бумаги.</w:t>
      </w:r>
    </w:p>
    <w:p w:rsidR="00F2546B" w:rsidRDefault="001E25E0">
      <w:pPr>
        <w:pStyle w:val="a3"/>
        <w:spacing w:before="15" w:line="235" w:lineRule="auto"/>
        <w:ind w:right="226" w:firstLine="707"/>
        <w:jc w:val="both"/>
      </w:pPr>
      <w:proofErr w:type="spellStart"/>
      <w:r>
        <w:rPr>
          <w:b/>
        </w:rPr>
        <w:t>Кинусайга</w:t>
      </w:r>
      <w:proofErr w:type="spellEnd"/>
      <w:r>
        <w:rPr>
          <w:b/>
          <w:spacing w:val="-3"/>
        </w:rPr>
        <w:t xml:space="preserve"> </w:t>
      </w:r>
      <w:r>
        <w:t xml:space="preserve">(яп. </w:t>
      </w:r>
      <w:proofErr w:type="spellStart"/>
      <w:r>
        <w:rPr>
          <w:rFonts w:ascii="MS PGothic" w:eastAsia="MS PGothic" w:hAnsi="MS PGothic"/>
        </w:rPr>
        <w:t>絹彩画</w:t>
      </w:r>
      <w:proofErr w:type="spellEnd"/>
      <w:r>
        <w:t>) — разновидность любительского искусства, создание художественных изделий (подобия мозаики) из разноцветных кусочков ткани.</w:t>
      </w:r>
    </w:p>
    <w:p w:rsidR="00F2546B" w:rsidRDefault="001E25E0">
      <w:pPr>
        <w:pStyle w:val="a3"/>
        <w:spacing w:before="2"/>
        <w:ind w:right="225" w:firstLine="707"/>
        <w:jc w:val="both"/>
      </w:pPr>
      <w:r>
        <w:rPr>
          <w:b/>
        </w:rPr>
        <w:t>Коллаж</w:t>
      </w:r>
      <w:r>
        <w:rPr>
          <w:b/>
          <w:spacing w:val="-4"/>
        </w:rPr>
        <w:t xml:space="preserve"> </w:t>
      </w:r>
      <w:r>
        <w:t>(от</w:t>
      </w:r>
      <w:r>
        <w:rPr>
          <w:spacing w:val="-1"/>
        </w:rPr>
        <w:t xml:space="preserve"> </w:t>
      </w:r>
      <w:hyperlink r:id="rId15">
        <w:r>
          <w:t>фр.</w:t>
        </w:r>
      </w:hyperlink>
      <w:r>
        <w:rPr>
          <w:spacing w:val="-2"/>
        </w:rPr>
        <w:t xml:space="preserve"> </w:t>
      </w:r>
      <w:proofErr w:type="spellStart"/>
      <w:r>
        <w:t>coller</w:t>
      </w:r>
      <w:proofErr w:type="spellEnd"/>
      <w:r>
        <w:t xml:space="preserve"> —</w:t>
      </w:r>
      <w:r>
        <w:rPr>
          <w:spacing w:val="40"/>
        </w:rPr>
        <w:t xml:space="preserve"> </w:t>
      </w:r>
      <w:r>
        <w:t>приклеивание) —</w:t>
      </w:r>
      <w:r>
        <w:rPr>
          <w:spacing w:val="40"/>
        </w:rPr>
        <w:t xml:space="preserve"> </w:t>
      </w:r>
      <w:r>
        <w:t>технический</w:t>
      </w:r>
      <w:r>
        <w:rPr>
          <w:spacing w:val="40"/>
        </w:rPr>
        <w:t xml:space="preserve"> </w:t>
      </w:r>
      <w:r>
        <w:t>приём</w:t>
      </w:r>
      <w:r>
        <w:rPr>
          <w:spacing w:val="40"/>
        </w:rPr>
        <w:t xml:space="preserve"> </w:t>
      </w:r>
      <w:r>
        <w:t xml:space="preserve">в </w:t>
      </w:r>
      <w:hyperlink r:id="rId16">
        <w:r>
          <w:t>изобразительном искусстве</w:t>
        </w:r>
      </w:hyperlink>
      <w:r>
        <w:t>, заключающийся в создании живописных или графических произведений путём наклеивания на какую-либо основу предметов и материалов, отличающихся от основы по цвету и фактуре.</w:t>
      </w:r>
    </w:p>
    <w:p w:rsidR="00F2546B" w:rsidRDefault="001E25E0">
      <w:pPr>
        <w:spacing w:line="298" w:lineRule="exact"/>
        <w:ind w:left="930"/>
        <w:jc w:val="both"/>
        <w:rPr>
          <w:sz w:val="26"/>
        </w:rPr>
      </w:pPr>
      <w:proofErr w:type="spellStart"/>
      <w:r>
        <w:rPr>
          <w:b/>
          <w:sz w:val="26"/>
        </w:rPr>
        <w:t>Ниткография</w:t>
      </w:r>
      <w:proofErr w:type="spellEnd"/>
      <w:r>
        <w:rPr>
          <w:b/>
          <w:spacing w:val="-12"/>
          <w:sz w:val="26"/>
        </w:rPr>
        <w:t xml:space="preserve"> </w:t>
      </w:r>
      <w:r>
        <w:rPr>
          <w:sz w:val="26"/>
        </w:rPr>
        <w:t>-</w:t>
      </w:r>
      <w:r>
        <w:rPr>
          <w:spacing w:val="-7"/>
          <w:sz w:val="26"/>
        </w:rPr>
        <w:t xml:space="preserve"> </w:t>
      </w:r>
      <w:r>
        <w:rPr>
          <w:sz w:val="26"/>
        </w:rPr>
        <w:t>это</w:t>
      </w:r>
      <w:r>
        <w:rPr>
          <w:spacing w:val="-9"/>
          <w:sz w:val="26"/>
        </w:rPr>
        <w:t xml:space="preserve"> </w:t>
      </w:r>
      <w:r>
        <w:rPr>
          <w:sz w:val="26"/>
        </w:rPr>
        <w:t>аппликация</w:t>
      </w:r>
      <w:r>
        <w:rPr>
          <w:spacing w:val="-10"/>
          <w:sz w:val="26"/>
        </w:rPr>
        <w:t xml:space="preserve"> </w:t>
      </w:r>
      <w:r>
        <w:rPr>
          <w:spacing w:val="-2"/>
          <w:sz w:val="26"/>
        </w:rPr>
        <w:t>нитками.</w:t>
      </w:r>
    </w:p>
    <w:p w:rsidR="00F2546B" w:rsidRDefault="001E25E0">
      <w:pPr>
        <w:pStyle w:val="a3"/>
        <w:spacing w:before="36" w:line="213" w:lineRule="auto"/>
        <w:ind w:right="224" w:firstLine="707"/>
        <w:jc w:val="both"/>
      </w:pPr>
      <w:proofErr w:type="spellStart"/>
      <w:r>
        <w:rPr>
          <w:b/>
          <w:w w:val="105"/>
        </w:rPr>
        <w:t>Орига</w:t>
      </w:r>
      <w:proofErr w:type="spellEnd"/>
      <w:r>
        <w:rPr>
          <w:b/>
          <w:w w:val="105"/>
          <w:position w:val="-4"/>
        </w:rPr>
        <w:t>́</w:t>
      </w:r>
      <w:r>
        <w:rPr>
          <w:b/>
          <w:w w:val="105"/>
        </w:rPr>
        <w:t>ми</w:t>
      </w:r>
      <w:r>
        <w:rPr>
          <w:b/>
          <w:spacing w:val="-18"/>
          <w:w w:val="105"/>
        </w:rPr>
        <w:t xml:space="preserve"> </w:t>
      </w:r>
      <w:r>
        <w:rPr>
          <w:w w:val="105"/>
        </w:rPr>
        <w:t xml:space="preserve">(яп. </w:t>
      </w:r>
      <w:proofErr w:type="spellStart"/>
      <w:r>
        <w:rPr>
          <w:rFonts w:ascii="MS PGothic" w:eastAsia="MS PGothic" w:hAnsi="MS PGothic"/>
          <w:w w:val="105"/>
        </w:rPr>
        <w:t>折り紙</w:t>
      </w:r>
      <w:proofErr w:type="spellEnd"/>
      <w:r>
        <w:rPr>
          <w:w w:val="105"/>
        </w:rPr>
        <w:t>, букв.: «сложенная бумага») — вид декоративн</w:t>
      </w:r>
      <w:proofErr w:type="gramStart"/>
      <w:r>
        <w:rPr>
          <w:w w:val="105"/>
        </w:rPr>
        <w:t>о-</w:t>
      </w:r>
      <w:proofErr w:type="gramEnd"/>
      <w:r>
        <w:rPr>
          <w:w w:val="105"/>
        </w:rPr>
        <w:t xml:space="preserve"> </w:t>
      </w:r>
      <w:r>
        <w:t>прикладного искусства; древнее искусство складывания фигурок из бумаги.</w:t>
      </w:r>
    </w:p>
    <w:p w:rsidR="00F2546B" w:rsidRDefault="001E25E0">
      <w:pPr>
        <w:pStyle w:val="a3"/>
        <w:spacing w:before="21" w:line="220" w:lineRule="auto"/>
        <w:ind w:right="224" w:firstLine="707"/>
        <w:jc w:val="both"/>
      </w:pPr>
      <w:r>
        <w:rPr>
          <w:b/>
        </w:rPr>
        <w:t>Панно</w:t>
      </w:r>
      <w:r>
        <w:rPr>
          <w:b/>
          <w:position w:val="-4"/>
        </w:rPr>
        <w:t xml:space="preserve">́ </w:t>
      </w:r>
      <w:r>
        <w:t xml:space="preserve">(фр. </w:t>
      </w:r>
      <w:proofErr w:type="spellStart"/>
      <w:r>
        <w:t>panneau</w:t>
      </w:r>
      <w:proofErr w:type="spellEnd"/>
      <w:r>
        <w:t xml:space="preserve"> от лат. </w:t>
      </w:r>
      <w:proofErr w:type="spellStart"/>
      <w:r>
        <w:t>pannus</w:t>
      </w:r>
      <w:proofErr w:type="spellEnd"/>
      <w:r>
        <w:t xml:space="preserve"> — кусок ткани) — вид монументального искусства, живописное произведение декоративного характера, обычно предназначенное</w:t>
      </w:r>
      <w:r>
        <w:rPr>
          <w:spacing w:val="78"/>
        </w:rPr>
        <w:t xml:space="preserve">  </w:t>
      </w:r>
      <w:r>
        <w:t>для</w:t>
      </w:r>
      <w:r>
        <w:rPr>
          <w:spacing w:val="78"/>
        </w:rPr>
        <w:t xml:space="preserve">  </w:t>
      </w:r>
      <w:r>
        <w:t>постоянного</w:t>
      </w:r>
      <w:r>
        <w:rPr>
          <w:spacing w:val="78"/>
        </w:rPr>
        <w:t xml:space="preserve">  </w:t>
      </w:r>
      <w:r>
        <w:t>заполнения</w:t>
      </w:r>
      <w:r>
        <w:rPr>
          <w:spacing w:val="79"/>
        </w:rPr>
        <w:t xml:space="preserve">  </w:t>
      </w:r>
      <w:r>
        <w:t>каких-либо</w:t>
      </w:r>
      <w:r>
        <w:rPr>
          <w:spacing w:val="79"/>
        </w:rPr>
        <w:t xml:space="preserve">  </w:t>
      </w:r>
      <w:r>
        <w:t>участков</w:t>
      </w:r>
      <w:r>
        <w:rPr>
          <w:spacing w:val="78"/>
        </w:rPr>
        <w:t xml:space="preserve">  </w:t>
      </w:r>
      <w:r>
        <w:rPr>
          <w:spacing w:val="-2"/>
        </w:rPr>
        <w:t>стены</w:t>
      </w:r>
    </w:p>
    <w:p w:rsidR="00F2546B" w:rsidRDefault="001E25E0">
      <w:pPr>
        <w:pStyle w:val="a3"/>
        <w:spacing w:before="8" w:line="298" w:lineRule="exact"/>
        <w:jc w:val="both"/>
      </w:pPr>
      <w:r>
        <w:t>(настенное</w:t>
      </w:r>
      <w:r>
        <w:rPr>
          <w:spacing w:val="-8"/>
        </w:rPr>
        <w:t xml:space="preserve"> </w:t>
      </w:r>
      <w:r>
        <w:t>панно)</w:t>
      </w:r>
      <w:r>
        <w:rPr>
          <w:spacing w:val="-9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rPr>
          <w:spacing w:val="-2"/>
        </w:rPr>
        <w:t>потолка.</w:t>
      </w:r>
    </w:p>
    <w:p w:rsidR="00F2546B" w:rsidRDefault="001E25E0">
      <w:pPr>
        <w:pStyle w:val="a3"/>
        <w:spacing w:before="14" w:line="220" w:lineRule="auto"/>
        <w:ind w:right="224" w:firstLine="707"/>
        <w:jc w:val="both"/>
      </w:pPr>
      <w:r>
        <w:rPr>
          <w:b/>
        </w:rPr>
        <w:t>Папье</w:t>
      </w:r>
      <w:proofErr w:type="gramStart"/>
      <w:r>
        <w:rPr>
          <w:b/>
          <w:position w:val="-4"/>
        </w:rPr>
        <w:t>́</w:t>
      </w:r>
      <w:r>
        <w:rPr>
          <w:b/>
        </w:rPr>
        <w:t>-</w:t>
      </w:r>
      <w:proofErr w:type="gramEnd"/>
      <w:r>
        <w:rPr>
          <w:b/>
        </w:rPr>
        <w:t>маше</w:t>
      </w:r>
      <w:r>
        <w:rPr>
          <w:b/>
          <w:position w:val="-4"/>
        </w:rPr>
        <w:t xml:space="preserve">́ </w:t>
      </w:r>
      <w:r>
        <w:t xml:space="preserve">(фр. </w:t>
      </w:r>
      <w:proofErr w:type="spellStart"/>
      <w:r>
        <w:t>papier</w:t>
      </w:r>
      <w:proofErr w:type="spellEnd"/>
      <w:r>
        <w:t xml:space="preserve"> </w:t>
      </w:r>
      <w:proofErr w:type="spellStart"/>
      <w:r>
        <w:t>mâché</w:t>
      </w:r>
      <w:proofErr w:type="spellEnd"/>
      <w:r>
        <w:t>,</w:t>
      </w:r>
      <w:r>
        <w:rPr>
          <w:spacing w:val="-1"/>
        </w:rPr>
        <w:t xml:space="preserve"> </w:t>
      </w:r>
      <w:r>
        <w:t>букв. «жёваная бумага») —</w:t>
      </w:r>
      <w:r>
        <w:rPr>
          <w:spacing w:val="-1"/>
        </w:rPr>
        <w:t xml:space="preserve"> </w:t>
      </w:r>
      <w:r>
        <w:t>легко</w:t>
      </w:r>
      <w:r>
        <w:rPr>
          <w:spacing w:val="-1"/>
        </w:rPr>
        <w:t xml:space="preserve"> </w:t>
      </w:r>
      <w:r>
        <w:t>поддающаяся формовке масса, получаемая из смеси волокнистых материалов (бумаги, картона) с клеящими веществами, крахмалом, гипсом и т. д.</w:t>
      </w:r>
    </w:p>
    <w:p w:rsidR="00F2546B" w:rsidRDefault="001E25E0">
      <w:pPr>
        <w:pStyle w:val="a3"/>
        <w:spacing w:before="7"/>
        <w:ind w:right="231" w:firstLine="707"/>
        <w:jc w:val="both"/>
      </w:pPr>
      <w:r>
        <w:rPr>
          <w:b/>
        </w:rPr>
        <w:t>Портновские булавки</w:t>
      </w:r>
      <w:r>
        <w:rPr>
          <w:b/>
          <w:spacing w:val="-3"/>
        </w:rPr>
        <w:t xml:space="preserve"> </w:t>
      </w:r>
      <w:r>
        <w:t>– тонкие, острые, хорошо отполированные иглы, один конец которых закруглен или ограничен пластмассовым шариком.</w:t>
      </w:r>
    </w:p>
    <w:p w:rsidR="00F2546B" w:rsidRDefault="001E25E0">
      <w:pPr>
        <w:pStyle w:val="a3"/>
        <w:spacing w:before="27" w:line="206" w:lineRule="auto"/>
        <w:ind w:right="227" w:firstLine="707"/>
        <w:jc w:val="both"/>
      </w:pPr>
      <w:proofErr w:type="spellStart"/>
      <w:r>
        <w:rPr>
          <w:b/>
        </w:rPr>
        <w:t>Сувени</w:t>
      </w:r>
      <w:proofErr w:type="spellEnd"/>
      <w:r>
        <w:rPr>
          <w:b/>
          <w:position w:val="-4"/>
        </w:rPr>
        <w:t>́</w:t>
      </w:r>
      <w:r>
        <w:rPr>
          <w:b/>
          <w:spacing w:val="-17"/>
          <w:position w:val="-4"/>
        </w:rPr>
        <w:t xml:space="preserve"> </w:t>
      </w:r>
      <w:proofErr w:type="gramStart"/>
      <w:r>
        <w:rPr>
          <w:b/>
        </w:rPr>
        <w:t>р</w:t>
      </w:r>
      <w:proofErr w:type="gramEnd"/>
      <w:r>
        <w:rPr>
          <w:b/>
          <w:spacing w:val="-16"/>
        </w:rPr>
        <w:t xml:space="preserve"> </w:t>
      </w:r>
      <w:r>
        <w:t xml:space="preserve">(фр. </w:t>
      </w:r>
      <w:proofErr w:type="spellStart"/>
      <w:r>
        <w:t>souvenir</w:t>
      </w:r>
      <w:proofErr w:type="spellEnd"/>
      <w:r>
        <w:t xml:space="preserve"> «воспоминание, память») — предмет, предназначенный напоминать о чём-то.</w:t>
      </w:r>
    </w:p>
    <w:p w:rsidR="00F2546B" w:rsidRDefault="001E25E0">
      <w:pPr>
        <w:spacing w:before="6"/>
        <w:ind w:left="930"/>
        <w:jc w:val="both"/>
        <w:rPr>
          <w:sz w:val="26"/>
        </w:rPr>
      </w:pPr>
      <w:r>
        <w:rPr>
          <w:b/>
          <w:sz w:val="26"/>
        </w:rPr>
        <w:t>Технологический</w:t>
      </w:r>
      <w:r>
        <w:rPr>
          <w:b/>
          <w:spacing w:val="-13"/>
          <w:sz w:val="26"/>
        </w:rPr>
        <w:t xml:space="preserve"> </w:t>
      </w:r>
      <w:r>
        <w:rPr>
          <w:b/>
          <w:sz w:val="26"/>
        </w:rPr>
        <w:t>процесс</w:t>
      </w:r>
      <w:r>
        <w:rPr>
          <w:b/>
          <w:spacing w:val="-11"/>
          <w:sz w:val="26"/>
        </w:rPr>
        <w:t xml:space="preserve"> </w:t>
      </w:r>
      <w:r>
        <w:rPr>
          <w:sz w:val="26"/>
        </w:rPr>
        <w:t>–</w:t>
      </w:r>
      <w:r>
        <w:rPr>
          <w:spacing w:val="-13"/>
          <w:sz w:val="26"/>
        </w:rPr>
        <w:t xml:space="preserve"> </w:t>
      </w:r>
      <w:r>
        <w:rPr>
          <w:sz w:val="26"/>
        </w:rPr>
        <w:t>выполнение</w:t>
      </w:r>
      <w:r>
        <w:rPr>
          <w:spacing w:val="-11"/>
          <w:sz w:val="26"/>
        </w:rPr>
        <w:t xml:space="preserve"> </w:t>
      </w:r>
      <w:r>
        <w:rPr>
          <w:sz w:val="26"/>
        </w:rPr>
        <w:t>операций</w:t>
      </w:r>
      <w:r>
        <w:rPr>
          <w:spacing w:val="-12"/>
          <w:sz w:val="26"/>
        </w:rPr>
        <w:t xml:space="preserve"> </w:t>
      </w:r>
      <w:r>
        <w:rPr>
          <w:sz w:val="26"/>
        </w:rPr>
        <w:t>по</w:t>
      </w:r>
      <w:r>
        <w:rPr>
          <w:spacing w:val="-13"/>
          <w:sz w:val="26"/>
        </w:rPr>
        <w:t xml:space="preserve"> </w:t>
      </w:r>
      <w:r>
        <w:rPr>
          <w:sz w:val="26"/>
        </w:rPr>
        <w:t>технологической</w:t>
      </w:r>
      <w:r>
        <w:rPr>
          <w:spacing w:val="-10"/>
          <w:sz w:val="26"/>
        </w:rPr>
        <w:t xml:space="preserve"> </w:t>
      </w:r>
      <w:r>
        <w:rPr>
          <w:spacing w:val="-2"/>
          <w:sz w:val="26"/>
        </w:rPr>
        <w:t>карте.</w:t>
      </w:r>
    </w:p>
    <w:p w:rsidR="00F2546B" w:rsidRDefault="001E25E0">
      <w:pPr>
        <w:pStyle w:val="a3"/>
        <w:spacing w:before="1" w:line="298" w:lineRule="exact"/>
        <w:ind w:left="930"/>
        <w:jc w:val="both"/>
      </w:pPr>
      <w:r>
        <w:rPr>
          <w:b/>
        </w:rPr>
        <w:t>Тон</w:t>
      </w:r>
      <w:r>
        <w:rPr>
          <w:b/>
          <w:spacing w:val="-7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искусстве:</w:t>
      </w:r>
      <w:r>
        <w:rPr>
          <w:spacing w:val="-6"/>
        </w:rPr>
        <w:t xml:space="preserve"> </w:t>
      </w:r>
      <w:r>
        <w:t>оттенок</w:t>
      </w:r>
      <w:r>
        <w:rPr>
          <w:spacing w:val="-7"/>
        </w:rPr>
        <w:t xml:space="preserve"> </w:t>
      </w:r>
      <w:r>
        <w:rPr>
          <w:spacing w:val="-2"/>
        </w:rPr>
        <w:t>цвета.</w:t>
      </w:r>
    </w:p>
    <w:p w:rsidR="00F2546B" w:rsidRDefault="001E25E0">
      <w:pPr>
        <w:pStyle w:val="a3"/>
        <w:ind w:right="229" w:firstLine="707"/>
      </w:pPr>
      <w:r>
        <w:rPr>
          <w:b/>
        </w:rPr>
        <w:t>Торцевание</w:t>
      </w:r>
      <w:r>
        <w:rPr>
          <w:b/>
          <w:spacing w:val="80"/>
        </w:rPr>
        <w:t xml:space="preserve"> </w:t>
      </w:r>
      <w:r>
        <w:rPr>
          <w:b/>
        </w:rPr>
        <w:t>из</w:t>
      </w:r>
      <w:r>
        <w:rPr>
          <w:b/>
          <w:spacing w:val="80"/>
        </w:rPr>
        <w:t xml:space="preserve"> </w:t>
      </w:r>
      <w:r>
        <w:rPr>
          <w:b/>
        </w:rPr>
        <w:t>бумаги</w:t>
      </w:r>
      <w:r>
        <w:rPr>
          <w:b/>
          <w:spacing w:val="80"/>
        </w:rPr>
        <w:t xml:space="preserve"> </w:t>
      </w:r>
      <w:r>
        <w:t>-</w:t>
      </w:r>
      <w:r>
        <w:rPr>
          <w:spacing w:val="80"/>
        </w:rPr>
        <w:t xml:space="preserve"> </w:t>
      </w:r>
      <w:r>
        <w:t>техника</w:t>
      </w:r>
      <w:r>
        <w:rPr>
          <w:spacing w:val="80"/>
        </w:rPr>
        <w:t xml:space="preserve"> </w:t>
      </w:r>
      <w:r>
        <w:t>создания</w:t>
      </w:r>
      <w:r>
        <w:rPr>
          <w:spacing w:val="80"/>
        </w:rPr>
        <w:t xml:space="preserve"> </w:t>
      </w:r>
      <w:r>
        <w:t>изображений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предметов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помощью объёмных элементов из гофрированной бумаги (салфеток).</w:t>
      </w:r>
    </w:p>
    <w:p w:rsidR="00F2546B" w:rsidRDefault="001E25E0">
      <w:pPr>
        <w:pStyle w:val="a3"/>
        <w:tabs>
          <w:tab w:val="left" w:pos="2341"/>
          <w:tab w:val="left" w:pos="2737"/>
          <w:tab w:val="left" w:pos="4013"/>
          <w:tab w:val="left" w:pos="4521"/>
          <w:tab w:val="left" w:pos="5737"/>
          <w:tab w:val="left" w:pos="7366"/>
          <w:tab w:val="left" w:pos="8567"/>
          <w:tab w:val="left" w:pos="9740"/>
        </w:tabs>
        <w:ind w:right="229" w:firstLine="707"/>
      </w:pPr>
      <w:proofErr w:type="gramStart"/>
      <w:r>
        <w:rPr>
          <w:b/>
          <w:spacing w:val="-2"/>
        </w:rPr>
        <w:t>Трафарет</w:t>
      </w:r>
      <w:r>
        <w:rPr>
          <w:b/>
        </w:rPr>
        <w:tab/>
      </w:r>
      <w:r>
        <w:rPr>
          <w:spacing w:val="-10"/>
        </w:rPr>
        <w:t>–</w:t>
      </w:r>
      <w:r>
        <w:tab/>
      </w:r>
      <w:r>
        <w:rPr>
          <w:spacing w:val="-2"/>
        </w:rPr>
        <w:t>пластина</w:t>
      </w:r>
      <w:r>
        <w:tab/>
      </w:r>
      <w:r>
        <w:rPr>
          <w:spacing w:val="-6"/>
        </w:rPr>
        <w:t>из</w:t>
      </w:r>
      <w:r>
        <w:tab/>
      </w:r>
      <w:r>
        <w:rPr>
          <w:spacing w:val="-2"/>
        </w:rPr>
        <w:t>металла,</w:t>
      </w:r>
      <w:r>
        <w:tab/>
      </w:r>
      <w:r>
        <w:rPr>
          <w:spacing w:val="-2"/>
        </w:rPr>
        <w:t>пластмассы,</w:t>
      </w:r>
      <w:r>
        <w:tab/>
      </w:r>
      <w:r>
        <w:rPr>
          <w:spacing w:val="-2"/>
        </w:rPr>
        <w:t>картона,</w:t>
      </w:r>
      <w:r>
        <w:tab/>
      </w:r>
      <w:r>
        <w:rPr>
          <w:spacing w:val="-2"/>
        </w:rPr>
        <w:t>фанеры,</w:t>
      </w:r>
      <w:r>
        <w:tab/>
      </w:r>
      <w:r>
        <w:rPr>
          <w:spacing w:val="-10"/>
        </w:rPr>
        <w:t xml:space="preserve">с </w:t>
      </w:r>
      <w:r>
        <w:t>прорезанными буквами, рисунками и т.д.</w:t>
      </w:r>
      <w:proofErr w:type="gramEnd"/>
    </w:p>
    <w:p w:rsidR="00F2546B" w:rsidRDefault="001E25E0">
      <w:pPr>
        <w:pStyle w:val="a3"/>
        <w:spacing w:before="2"/>
        <w:ind w:right="220" w:firstLine="707"/>
      </w:pPr>
      <w:r>
        <w:rPr>
          <w:b/>
        </w:rPr>
        <w:t>Узор</w:t>
      </w:r>
      <w:r>
        <w:rPr>
          <w:b/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сочетание</w:t>
      </w:r>
      <w:r>
        <w:rPr>
          <w:spacing w:val="80"/>
        </w:rPr>
        <w:t xml:space="preserve"> </w:t>
      </w:r>
      <w:r>
        <w:t>линий,</w:t>
      </w:r>
      <w:r>
        <w:rPr>
          <w:spacing w:val="80"/>
        </w:rPr>
        <w:t xml:space="preserve"> </w:t>
      </w:r>
      <w:r>
        <w:t>форм,</w:t>
      </w:r>
      <w:r>
        <w:rPr>
          <w:spacing w:val="80"/>
        </w:rPr>
        <w:t xml:space="preserve"> </w:t>
      </w:r>
      <w:r>
        <w:t>красок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определенном</w:t>
      </w:r>
      <w:r>
        <w:rPr>
          <w:spacing w:val="80"/>
        </w:rPr>
        <w:t xml:space="preserve"> </w:t>
      </w:r>
      <w:r>
        <w:t>порядке,</w:t>
      </w:r>
      <w:r>
        <w:rPr>
          <w:spacing w:val="80"/>
        </w:rPr>
        <w:t xml:space="preserve"> </w:t>
      </w:r>
      <w:r>
        <w:t>который создает декоративный эффект.</w:t>
      </w:r>
    </w:p>
    <w:p w:rsidR="00F2546B" w:rsidRDefault="001E25E0">
      <w:pPr>
        <w:pStyle w:val="a3"/>
        <w:spacing w:line="298" w:lineRule="exact"/>
        <w:ind w:left="930"/>
      </w:pPr>
      <w:r>
        <w:rPr>
          <w:b/>
        </w:rPr>
        <w:t>Фон</w:t>
      </w:r>
      <w:r>
        <w:rPr>
          <w:b/>
          <w:spacing w:val="-9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цвет</w:t>
      </w:r>
      <w:r>
        <w:rPr>
          <w:spacing w:val="-8"/>
        </w:rPr>
        <w:t xml:space="preserve"> </w:t>
      </w:r>
      <w:r>
        <w:t>основного</w:t>
      </w:r>
      <w:r>
        <w:rPr>
          <w:spacing w:val="-9"/>
        </w:rPr>
        <w:t xml:space="preserve"> </w:t>
      </w:r>
      <w:r>
        <w:t>материала,</w:t>
      </w:r>
      <w:r>
        <w:rPr>
          <w:spacing w:val="-8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котором</w:t>
      </w:r>
      <w:r>
        <w:rPr>
          <w:spacing w:val="-8"/>
        </w:rPr>
        <w:t xml:space="preserve"> </w:t>
      </w:r>
      <w:r>
        <w:t>выполняется</w:t>
      </w:r>
      <w:r>
        <w:rPr>
          <w:spacing w:val="-8"/>
        </w:rPr>
        <w:t xml:space="preserve"> </w:t>
      </w:r>
      <w:r>
        <w:rPr>
          <w:spacing w:val="-2"/>
        </w:rPr>
        <w:t>рисунок.</w:t>
      </w:r>
    </w:p>
    <w:p w:rsidR="00F2546B" w:rsidRDefault="001E25E0">
      <w:pPr>
        <w:pStyle w:val="a3"/>
        <w:ind w:right="220" w:firstLine="707"/>
      </w:pPr>
      <w:r>
        <w:rPr>
          <w:b/>
        </w:rPr>
        <w:t xml:space="preserve">Чертёж </w:t>
      </w:r>
      <w:r>
        <w:t>– условное графическое изображение чего-нибудь, дает представление о форме, размерах, способах обработки деталей.</w:t>
      </w:r>
    </w:p>
    <w:p w:rsidR="00F2546B" w:rsidRDefault="001E25E0">
      <w:pPr>
        <w:pStyle w:val="a3"/>
        <w:tabs>
          <w:tab w:val="left" w:pos="2103"/>
          <w:tab w:val="left" w:pos="2440"/>
          <w:tab w:val="left" w:pos="3574"/>
          <w:tab w:val="left" w:pos="5320"/>
          <w:tab w:val="left" w:pos="5768"/>
          <w:tab w:val="left" w:pos="6905"/>
          <w:tab w:val="left" w:pos="8018"/>
          <w:tab w:val="left" w:pos="9586"/>
        </w:tabs>
        <w:ind w:right="229" w:firstLine="707"/>
      </w:pPr>
      <w:r>
        <w:rPr>
          <w:b/>
          <w:spacing w:val="-2"/>
        </w:rPr>
        <w:t>Шаблон</w:t>
      </w:r>
      <w:r>
        <w:rPr>
          <w:b/>
        </w:rPr>
        <w:tab/>
      </w:r>
      <w:r>
        <w:rPr>
          <w:spacing w:val="-10"/>
        </w:rPr>
        <w:t>–</w:t>
      </w:r>
      <w:r>
        <w:tab/>
      </w:r>
      <w:r>
        <w:rPr>
          <w:spacing w:val="-2"/>
        </w:rPr>
        <w:t>образец,</w:t>
      </w:r>
      <w:r>
        <w:tab/>
      </w:r>
      <w:r>
        <w:rPr>
          <w:spacing w:val="-2"/>
        </w:rPr>
        <w:t>выполненный</w:t>
      </w:r>
      <w:r>
        <w:tab/>
      </w:r>
      <w:r>
        <w:rPr>
          <w:spacing w:val="-6"/>
        </w:rPr>
        <w:t>из</w:t>
      </w:r>
      <w:r>
        <w:tab/>
      </w:r>
      <w:r>
        <w:rPr>
          <w:spacing w:val="-2"/>
        </w:rPr>
        <w:t>картона,</w:t>
      </w:r>
      <w:r>
        <w:tab/>
      </w:r>
      <w:r>
        <w:rPr>
          <w:spacing w:val="-2"/>
        </w:rPr>
        <w:t>фанеры,</w:t>
      </w:r>
      <w:r>
        <w:tab/>
      </w:r>
      <w:r>
        <w:rPr>
          <w:spacing w:val="-2"/>
        </w:rPr>
        <w:t>пластмассы,</w:t>
      </w:r>
      <w:r>
        <w:tab/>
      </w:r>
      <w:r>
        <w:rPr>
          <w:spacing w:val="-6"/>
        </w:rPr>
        <w:t xml:space="preserve">по </w:t>
      </w:r>
      <w:r>
        <w:t>которому вырезают одинаковые фигуры.</w:t>
      </w:r>
    </w:p>
    <w:p w:rsidR="00F2546B" w:rsidRDefault="001E25E0">
      <w:pPr>
        <w:pStyle w:val="a3"/>
        <w:spacing w:before="1"/>
        <w:ind w:right="229" w:firstLine="707"/>
      </w:pPr>
      <w:r>
        <w:rPr>
          <w:b/>
        </w:rPr>
        <w:t>Штамп</w:t>
      </w:r>
      <w:r>
        <w:rPr>
          <w:b/>
          <w:spacing w:val="40"/>
        </w:rPr>
        <w:t xml:space="preserve"> </w:t>
      </w:r>
      <w:r>
        <w:t>(от</w:t>
      </w:r>
      <w:r>
        <w:rPr>
          <w:spacing w:val="40"/>
        </w:rPr>
        <w:t xml:space="preserve"> </w:t>
      </w:r>
      <w:r>
        <w:t>итал.</w:t>
      </w:r>
      <w:r>
        <w:rPr>
          <w:spacing w:val="40"/>
        </w:rPr>
        <w:t xml:space="preserve"> </w:t>
      </w:r>
      <w:proofErr w:type="spellStart"/>
      <w:r>
        <w:t>stampa</w:t>
      </w:r>
      <w:proofErr w:type="spellEnd"/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печать)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специальная</w:t>
      </w:r>
      <w:r>
        <w:rPr>
          <w:spacing w:val="40"/>
        </w:rPr>
        <w:t xml:space="preserve"> </w:t>
      </w:r>
      <w:r>
        <w:t>форма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каучука,</w:t>
      </w:r>
      <w:r>
        <w:rPr>
          <w:spacing w:val="40"/>
        </w:rPr>
        <w:t xml:space="preserve"> </w:t>
      </w:r>
      <w:r>
        <w:t>дерева, линолеума, картона или другого материала с выпуклым изображением рисунка.</w:t>
      </w:r>
    </w:p>
    <w:p w:rsidR="00F2546B" w:rsidRDefault="001E25E0">
      <w:pPr>
        <w:spacing w:line="298" w:lineRule="exact"/>
        <w:ind w:left="930"/>
        <w:rPr>
          <w:sz w:val="26"/>
        </w:rPr>
      </w:pPr>
      <w:r>
        <w:rPr>
          <w:b/>
          <w:sz w:val="26"/>
        </w:rPr>
        <w:t>Штрих</w:t>
      </w:r>
      <w:r>
        <w:rPr>
          <w:b/>
          <w:spacing w:val="-6"/>
          <w:sz w:val="26"/>
        </w:rPr>
        <w:t xml:space="preserve"> </w:t>
      </w:r>
      <w:r>
        <w:rPr>
          <w:sz w:val="26"/>
        </w:rPr>
        <w:t>–</w:t>
      </w:r>
      <w:r>
        <w:rPr>
          <w:spacing w:val="-7"/>
          <w:sz w:val="26"/>
        </w:rPr>
        <w:t xml:space="preserve"> </w:t>
      </w:r>
      <w:r>
        <w:rPr>
          <w:sz w:val="26"/>
        </w:rPr>
        <w:t>линия,</w:t>
      </w:r>
      <w:r>
        <w:rPr>
          <w:spacing w:val="-7"/>
          <w:sz w:val="26"/>
        </w:rPr>
        <w:t xml:space="preserve"> </w:t>
      </w:r>
      <w:r>
        <w:rPr>
          <w:spacing w:val="-2"/>
          <w:sz w:val="26"/>
        </w:rPr>
        <w:t>черточка.</w:t>
      </w:r>
    </w:p>
    <w:p w:rsidR="00F2546B" w:rsidRDefault="001E25E0">
      <w:pPr>
        <w:pStyle w:val="a3"/>
        <w:spacing w:line="298" w:lineRule="exact"/>
        <w:ind w:left="930"/>
      </w:pPr>
      <w:r>
        <w:rPr>
          <w:b/>
        </w:rPr>
        <w:t>Эскиз</w:t>
      </w:r>
      <w:r>
        <w:rPr>
          <w:b/>
          <w:spacing w:val="-11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первый,</w:t>
      </w:r>
      <w:r>
        <w:rPr>
          <w:spacing w:val="-10"/>
        </w:rPr>
        <w:t xml:space="preserve"> </w:t>
      </w:r>
      <w:r>
        <w:t>первоначальный</w:t>
      </w:r>
      <w:r>
        <w:rPr>
          <w:spacing w:val="-10"/>
        </w:rPr>
        <w:t xml:space="preserve"> </w:t>
      </w:r>
      <w:r>
        <w:t>набросок</w:t>
      </w:r>
      <w:r>
        <w:rPr>
          <w:spacing w:val="-9"/>
        </w:rPr>
        <w:t xml:space="preserve"> </w:t>
      </w:r>
      <w:r>
        <w:t>рисунка</w:t>
      </w:r>
      <w:r>
        <w:rPr>
          <w:spacing w:val="-10"/>
        </w:rPr>
        <w:t xml:space="preserve"> </w:t>
      </w:r>
      <w:r>
        <w:t>будущего</w:t>
      </w:r>
      <w:r>
        <w:rPr>
          <w:spacing w:val="-10"/>
        </w:rPr>
        <w:t xml:space="preserve"> </w:t>
      </w:r>
      <w:r>
        <w:rPr>
          <w:spacing w:val="-2"/>
        </w:rPr>
        <w:t>изделия.</w:t>
      </w:r>
    </w:p>
    <w:p w:rsidR="00F2546B" w:rsidRDefault="00F2546B">
      <w:pPr>
        <w:spacing w:line="298" w:lineRule="exact"/>
        <w:sectPr w:rsidR="00F2546B">
          <w:pgSz w:w="11910" w:h="16840"/>
          <w:pgMar w:top="1040" w:right="340" w:bottom="1200" w:left="1480" w:header="0" w:footer="982" w:gutter="0"/>
          <w:cols w:space="720"/>
        </w:sectPr>
      </w:pPr>
    </w:p>
    <w:p w:rsidR="00F2546B" w:rsidRDefault="001E25E0">
      <w:pPr>
        <w:spacing w:before="74" w:line="296" w:lineRule="exact"/>
        <w:ind w:left="2526"/>
        <w:rPr>
          <w:b/>
          <w:sz w:val="26"/>
        </w:rPr>
      </w:pPr>
      <w:r>
        <w:rPr>
          <w:b/>
          <w:sz w:val="26"/>
        </w:rPr>
        <w:lastRenderedPageBreak/>
        <w:t>Рекомендуемая</w:t>
      </w:r>
      <w:r>
        <w:rPr>
          <w:b/>
          <w:spacing w:val="-12"/>
          <w:sz w:val="26"/>
        </w:rPr>
        <w:t xml:space="preserve"> </w:t>
      </w:r>
      <w:r>
        <w:rPr>
          <w:b/>
          <w:sz w:val="26"/>
        </w:rPr>
        <w:t>литература</w:t>
      </w:r>
      <w:r>
        <w:rPr>
          <w:b/>
          <w:spacing w:val="-11"/>
          <w:sz w:val="26"/>
        </w:rPr>
        <w:t xml:space="preserve"> </w:t>
      </w:r>
      <w:r>
        <w:rPr>
          <w:b/>
          <w:sz w:val="26"/>
        </w:rPr>
        <w:t>для</w:t>
      </w:r>
      <w:r>
        <w:rPr>
          <w:b/>
          <w:spacing w:val="-12"/>
          <w:sz w:val="26"/>
        </w:rPr>
        <w:t xml:space="preserve"> </w:t>
      </w:r>
      <w:r>
        <w:rPr>
          <w:b/>
          <w:spacing w:val="-2"/>
          <w:sz w:val="26"/>
        </w:rPr>
        <w:t>учащихся:</w:t>
      </w:r>
    </w:p>
    <w:p w:rsidR="00F2546B" w:rsidRDefault="001E25E0">
      <w:pPr>
        <w:pStyle w:val="a4"/>
        <w:numPr>
          <w:ilvl w:val="0"/>
          <w:numId w:val="22"/>
        </w:numPr>
        <w:tabs>
          <w:tab w:val="left" w:pos="511"/>
        </w:tabs>
        <w:ind w:right="224" w:firstLine="0"/>
        <w:rPr>
          <w:sz w:val="26"/>
        </w:rPr>
      </w:pPr>
      <w:proofErr w:type="spellStart"/>
      <w:r>
        <w:rPr>
          <w:sz w:val="26"/>
        </w:rPr>
        <w:t>Гомозова</w:t>
      </w:r>
      <w:proofErr w:type="spellEnd"/>
      <w:r>
        <w:rPr>
          <w:sz w:val="26"/>
        </w:rPr>
        <w:t xml:space="preserve"> Ю.Б. Калейдоскоп чудесных ремесел.</w:t>
      </w:r>
      <w:r>
        <w:rPr>
          <w:spacing w:val="32"/>
          <w:sz w:val="26"/>
        </w:rPr>
        <w:t xml:space="preserve"> </w:t>
      </w:r>
      <w:r>
        <w:rPr>
          <w:sz w:val="26"/>
        </w:rPr>
        <w:t xml:space="preserve">– Ярославль: Академия развития, </w:t>
      </w:r>
      <w:r>
        <w:rPr>
          <w:spacing w:val="-2"/>
          <w:sz w:val="26"/>
        </w:rPr>
        <w:t>1999.</w:t>
      </w:r>
    </w:p>
    <w:p w:rsidR="00F2546B" w:rsidRDefault="001E25E0">
      <w:pPr>
        <w:pStyle w:val="a4"/>
        <w:numPr>
          <w:ilvl w:val="0"/>
          <w:numId w:val="22"/>
        </w:numPr>
        <w:tabs>
          <w:tab w:val="left" w:pos="521"/>
        </w:tabs>
        <w:ind w:right="220" w:firstLine="0"/>
        <w:rPr>
          <w:sz w:val="26"/>
        </w:rPr>
      </w:pPr>
      <w:proofErr w:type="spellStart"/>
      <w:r>
        <w:rPr>
          <w:sz w:val="26"/>
        </w:rPr>
        <w:t>Горичева</w:t>
      </w:r>
      <w:proofErr w:type="spellEnd"/>
      <w:r>
        <w:rPr>
          <w:spacing w:val="36"/>
          <w:sz w:val="26"/>
        </w:rPr>
        <w:t xml:space="preserve"> </w:t>
      </w:r>
      <w:r>
        <w:rPr>
          <w:sz w:val="26"/>
        </w:rPr>
        <w:t>В.С.,</w:t>
      </w:r>
      <w:r>
        <w:rPr>
          <w:spacing w:val="36"/>
          <w:sz w:val="26"/>
        </w:rPr>
        <w:t xml:space="preserve"> </w:t>
      </w:r>
      <w:r>
        <w:rPr>
          <w:sz w:val="26"/>
        </w:rPr>
        <w:t>Филиппова</w:t>
      </w:r>
      <w:r>
        <w:rPr>
          <w:spacing w:val="36"/>
          <w:sz w:val="26"/>
        </w:rPr>
        <w:t xml:space="preserve"> </w:t>
      </w:r>
      <w:r>
        <w:rPr>
          <w:sz w:val="26"/>
        </w:rPr>
        <w:t>Т.В.</w:t>
      </w:r>
      <w:r>
        <w:rPr>
          <w:spacing w:val="36"/>
          <w:sz w:val="26"/>
        </w:rPr>
        <w:t xml:space="preserve"> </w:t>
      </w:r>
      <w:r>
        <w:rPr>
          <w:sz w:val="26"/>
        </w:rPr>
        <w:t>Мы</w:t>
      </w:r>
      <w:r>
        <w:rPr>
          <w:spacing w:val="37"/>
          <w:sz w:val="26"/>
        </w:rPr>
        <w:t xml:space="preserve"> </w:t>
      </w:r>
      <w:r>
        <w:rPr>
          <w:sz w:val="26"/>
        </w:rPr>
        <w:t>наклеим</w:t>
      </w:r>
      <w:r>
        <w:rPr>
          <w:spacing w:val="35"/>
          <w:sz w:val="26"/>
        </w:rPr>
        <w:t xml:space="preserve"> </w:t>
      </w:r>
      <w:r>
        <w:rPr>
          <w:sz w:val="26"/>
        </w:rPr>
        <w:t>на</w:t>
      </w:r>
      <w:r>
        <w:rPr>
          <w:spacing w:val="37"/>
          <w:sz w:val="26"/>
        </w:rPr>
        <w:t xml:space="preserve"> </w:t>
      </w:r>
      <w:r>
        <w:rPr>
          <w:sz w:val="26"/>
        </w:rPr>
        <w:t>листок</w:t>
      </w:r>
      <w:r>
        <w:rPr>
          <w:spacing w:val="34"/>
          <w:sz w:val="26"/>
        </w:rPr>
        <w:t xml:space="preserve"> </w:t>
      </w:r>
      <w:r>
        <w:rPr>
          <w:sz w:val="26"/>
        </w:rPr>
        <w:t>солнце,</w:t>
      </w:r>
      <w:r>
        <w:rPr>
          <w:spacing w:val="36"/>
          <w:sz w:val="26"/>
        </w:rPr>
        <w:t xml:space="preserve"> </w:t>
      </w:r>
      <w:r>
        <w:rPr>
          <w:sz w:val="26"/>
        </w:rPr>
        <w:t>небо</w:t>
      </w:r>
      <w:r>
        <w:rPr>
          <w:spacing w:val="37"/>
          <w:sz w:val="26"/>
        </w:rPr>
        <w:t xml:space="preserve"> </w:t>
      </w:r>
      <w:r>
        <w:rPr>
          <w:sz w:val="26"/>
        </w:rPr>
        <w:t>и</w:t>
      </w:r>
      <w:r>
        <w:rPr>
          <w:spacing w:val="36"/>
          <w:sz w:val="26"/>
        </w:rPr>
        <w:t xml:space="preserve"> </w:t>
      </w:r>
      <w:r>
        <w:rPr>
          <w:sz w:val="26"/>
        </w:rPr>
        <w:t>цветок.</w:t>
      </w:r>
      <w:r>
        <w:rPr>
          <w:spacing w:val="40"/>
          <w:sz w:val="26"/>
        </w:rPr>
        <w:t xml:space="preserve"> </w:t>
      </w:r>
      <w:r>
        <w:rPr>
          <w:sz w:val="26"/>
        </w:rPr>
        <w:t>– Ярославль: Академия развития, 2000.</w:t>
      </w:r>
    </w:p>
    <w:p w:rsidR="00F2546B" w:rsidRDefault="001E25E0">
      <w:pPr>
        <w:pStyle w:val="a4"/>
        <w:numPr>
          <w:ilvl w:val="0"/>
          <w:numId w:val="22"/>
        </w:numPr>
        <w:tabs>
          <w:tab w:val="left" w:pos="480"/>
        </w:tabs>
        <w:spacing w:line="299" w:lineRule="exact"/>
        <w:ind w:left="480" w:hanging="258"/>
        <w:rPr>
          <w:sz w:val="26"/>
        </w:rPr>
      </w:pPr>
      <w:proofErr w:type="spellStart"/>
      <w:r>
        <w:rPr>
          <w:sz w:val="26"/>
        </w:rPr>
        <w:t>Р.Гибсон</w:t>
      </w:r>
      <w:proofErr w:type="spellEnd"/>
      <w:r>
        <w:rPr>
          <w:sz w:val="26"/>
        </w:rPr>
        <w:t>.</w:t>
      </w:r>
      <w:r>
        <w:rPr>
          <w:spacing w:val="-10"/>
          <w:sz w:val="26"/>
        </w:rPr>
        <w:t xml:space="preserve"> </w:t>
      </w:r>
      <w:r>
        <w:rPr>
          <w:sz w:val="26"/>
        </w:rPr>
        <w:t>Поделки.</w:t>
      </w:r>
      <w:r>
        <w:rPr>
          <w:spacing w:val="-7"/>
          <w:sz w:val="26"/>
        </w:rPr>
        <w:t xml:space="preserve"> </w:t>
      </w:r>
      <w:r>
        <w:rPr>
          <w:sz w:val="26"/>
        </w:rPr>
        <w:t>Папье-маше.</w:t>
      </w:r>
      <w:r>
        <w:rPr>
          <w:spacing w:val="-8"/>
          <w:sz w:val="26"/>
        </w:rPr>
        <w:t xml:space="preserve"> </w:t>
      </w:r>
      <w:r>
        <w:rPr>
          <w:sz w:val="26"/>
        </w:rPr>
        <w:t>Бумажные</w:t>
      </w:r>
      <w:r>
        <w:rPr>
          <w:spacing w:val="-8"/>
          <w:sz w:val="26"/>
        </w:rPr>
        <w:t xml:space="preserve"> </w:t>
      </w:r>
      <w:r>
        <w:rPr>
          <w:sz w:val="26"/>
        </w:rPr>
        <w:t>цветы.</w:t>
      </w:r>
      <w:r>
        <w:rPr>
          <w:spacing w:val="-9"/>
          <w:sz w:val="26"/>
        </w:rPr>
        <w:t xml:space="preserve"> </w:t>
      </w:r>
      <w:r>
        <w:rPr>
          <w:sz w:val="26"/>
        </w:rPr>
        <w:t>-</w:t>
      </w:r>
      <w:r>
        <w:rPr>
          <w:spacing w:val="-10"/>
          <w:sz w:val="26"/>
        </w:rPr>
        <w:t xml:space="preserve"> </w:t>
      </w:r>
      <w:r>
        <w:rPr>
          <w:sz w:val="26"/>
        </w:rPr>
        <w:t>"</w:t>
      </w:r>
      <w:proofErr w:type="spellStart"/>
      <w:r>
        <w:rPr>
          <w:sz w:val="26"/>
        </w:rPr>
        <w:t>Росмэн</w:t>
      </w:r>
      <w:proofErr w:type="spellEnd"/>
      <w:r>
        <w:rPr>
          <w:sz w:val="26"/>
        </w:rPr>
        <w:t>",</w:t>
      </w:r>
      <w:r>
        <w:rPr>
          <w:spacing w:val="-8"/>
          <w:sz w:val="26"/>
        </w:rPr>
        <w:t xml:space="preserve"> </w:t>
      </w:r>
      <w:r>
        <w:rPr>
          <w:sz w:val="26"/>
        </w:rPr>
        <w:t>Москва,</w:t>
      </w:r>
      <w:r>
        <w:rPr>
          <w:spacing w:val="-10"/>
          <w:sz w:val="26"/>
        </w:rPr>
        <w:t xml:space="preserve"> </w:t>
      </w:r>
      <w:r>
        <w:rPr>
          <w:spacing w:val="-2"/>
          <w:sz w:val="26"/>
        </w:rPr>
        <w:t>1996.</w:t>
      </w:r>
    </w:p>
    <w:p w:rsidR="00F2546B" w:rsidRDefault="001E25E0">
      <w:pPr>
        <w:pStyle w:val="a4"/>
        <w:numPr>
          <w:ilvl w:val="0"/>
          <w:numId w:val="22"/>
        </w:numPr>
        <w:tabs>
          <w:tab w:val="left" w:pos="480"/>
        </w:tabs>
        <w:ind w:left="480" w:hanging="258"/>
        <w:rPr>
          <w:sz w:val="26"/>
        </w:rPr>
      </w:pPr>
      <w:r>
        <w:rPr>
          <w:sz w:val="26"/>
        </w:rPr>
        <w:t>Долженко</w:t>
      </w:r>
      <w:r>
        <w:rPr>
          <w:spacing w:val="-8"/>
          <w:sz w:val="26"/>
        </w:rPr>
        <w:t xml:space="preserve"> </w:t>
      </w:r>
      <w:r>
        <w:rPr>
          <w:sz w:val="26"/>
        </w:rPr>
        <w:t>Г.И.</w:t>
      </w:r>
      <w:r>
        <w:rPr>
          <w:spacing w:val="-8"/>
          <w:sz w:val="26"/>
        </w:rPr>
        <w:t xml:space="preserve"> </w:t>
      </w:r>
      <w:r>
        <w:rPr>
          <w:sz w:val="26"/>
        </w:rPr>
        <w:t>100</w:t>
      </w:r>
      <w:r>
        <w:rPr>
          <w:spacing w:val="-7"/>
          <w:sz w:val="26"/>
        </w:rPr>
        <w:t xml:space="preserve"> </w:t>
      </w:r>
      <w:r>
        <w:rPr>
          <w:sz w:val="26"/>
        </w:rPr>
        <w:t>поделок</w:t>
      </w:r>
      <w:r>
        <w:rPr>
          <w:spacing w:val="-10"/>
          <w:sz w:val="26"/>
        </w:rPr>
        <w:t xml:space="preserve"> </w:t>
      </w:r>
      <w:r>
        <w:rPr>
          <w:sz w:val="26"/>
        </w:rPr>
        <w:t>из</w:t>
      </w:r>
      <w:r>
        <w:rPr>
          <w:spacing w:val="-9"/>
          <w:sz w:val="26"/>
        </w:rPr>
        <w:t xml:space="preserve"> </w:t>
      </w:r>
      <w:r>
        <w:rPr>
          <w:sz w:val="26"/>
        </w:rPr>
        <w:t>бумаги.</w:t>
      </w:r>
      <w:r>
        <w:rPr>
          <w:spacing w:val="-5"/>
          <w:sz w:val="26"/>
        </w:rPr>
        <w:t xml:space="preserve"> </w:t>
      </w:r>
      <w:r>
        <w:rPr>
          <w:sz w:val="26"/>
        </w:rPr>
        <w:t>–</w:t>
      </w:r>
      <w:r>
        <w:rPr>
          <w:spacing w:val="-7"/>
          <w:sz w:val="26"/>
        </w:rPr>
        <w:t xml:space="preserve"> </w:t>
      </w:r>
      <w:r>
        <w:rPr>
          <w:sz w:val="26"/>
        </w:rPr>
        <w:t>Ярославль:</w:t>
      </w:r>
      <w:r>
        <w:rPr>
          <w:spacing w:val="-9"/>
          <w:sz w:val="26"/>
        </w:rPr>
        <w:t xml:space="preserve"> </w:t>
      </w:r>
      <w:r>
        <w:rPr>
          <w:sz w:val="26"/>
        </w:rPr>
        <w:t>Академия</w:t>
      </w:r>
      <w:r>
        <w:rPr>
          <w:spacing w:val="-7"/>
          <w:sz w:val="26"/>
        </w:rPr>
        <w:t xml:space="preserve"> </w:t>
      </w:r>
      <w:r>
        <w:rPr>
          <w:sz w:val="26"/>
        </w:rPr>
        <w:t>Холдинг,</w:t>
      </w:r>
      <w:r>
        <w:rPr>
          <w:spacing w:val="-9"/>
          <w:sz w:val="26"/>
        </w:rPr>
        <w:t xml:space="preserve"> </w:t>
      </w:r>
      <w:r>
        <w:rPr>
          <w:spacing w:val="-2"/>
          <w:sz w:val="26"/>
        </w:rPr>
        <w:t>2002.</w:t>
      </w:r>
    </w:p>
    <w:p w:rsidR="00F2546B" w:rsidRDefault="001E25E0">
      <w:pPr>
        <w:pStyle w:val="a4"/>
        <w:numPr>
          <w:ilvl w:val="0"/>
          <w:numId w:val="22"/>
        </w:numPr>
        <w:tabs>
          <w:tab w:val="left" w:pos="480"/>
        </w:tabs>
        <w:spacing w:line="298" w:lineRule="exact"/>
        <w:ind w:left="480" w:hanging="258"/>
        <w:rPr>
          <w:sz w:val="26"/>
        </w:rPr>
      </w:pPr>
      <w:r>
        <w:rPr>
          <w:sz w:val="26"/>
        </w:rPr>
        <w:t>Долженко</w:t>
      </w:r>
      <w:r>
        <w:rPr>
          <w:spacing w:val="-8"/>
          <w:sz w:val="26"/>
        </w:rPr>
        <w:t xml:space="preserve"> </w:t>
      </w:r>
      <w:r>
        <w:rPr>
          <w:sz w:val="26"/>
        </w:rPr>
        <w:t>Г.И.</w:t>
      </w:r>
      <w:r>
        <w:rPr>
          <w:spacing w:val="-7"/>
          <w:sz w:val="26"/>
        </w:rPr>
        <w:t xml:space="preserve"> </w:t>
      </w:r>
      <w:r>
        <w:rPr>
          <w:sz w:val="26"/>
        </w:rPr>
        <w:t>100</w:t>
      </w:r>
      <w:r>
        <w:rPr>
          <w:spacing w:val="-8"/>
          <w:sz w:val="26"/>
        </w:rPr>
        <w:t xml:space="preserve"> </w:t>
      </w:r>
      <w:r>
        <w:rPr>
          <w:sz w:val="26"/>
        </w:rPr>
        <w:t>оригами.</w:t>
      </w:r>
      <w:r>
        <w:rPr>
          <w:spacing w:val="-5"/>
          <w:sz w:val="26"/>
        </w:rPr>
        <w:t xml:space="preserve"> </w:t>
      </w:r>
      <w:r>
        <w:rPr>
          <w:sz w:val="26"/>
        </w:rPr>
        <w:t>-</w:t>
      </w:r>
      <w:r>
        <w:rPr>
          <w:spacing w:val="-9"/>
          <w:sz w:val="26"/>
        </w:rPr>
        <w:t xml:space="preserve"> </w:t>
      </w:r>
      <w:r>
        <w:rPr>
          <w:sz w:val="26"/>
        </w:rPr>
        <w:t>Ярославль:</w:t>
      </w:r>
      <w:r>
        <w:rPr>
          <w:spacing w:val="-7"/>
          <w:sz w:val="26"/>
        </w:rPr>
        <w:t xml:space="preserve"> </w:t>
      </w:r>
      <w:r>
        <w:rPr>
          <w:sz w:val="26"/>
        </w:rPr>
        <w:t>Академия</w:t>
      </w:r>
      <w:r>
        <w:rPr>
          <w:spacing w:val="-9"/>
          <w:sz w:val="26"/>
        </w:rPr>
        <w:t xml:space="preserve"> </w:t>
      </w:r>
      <w:r>
        <w:rPr>
          <w:sz w:val="26"/>
        </w:rPr>
        <w:t>Холдинг,</w:t>
      </w:r>
      <w:r>
        <w:rPr>
          <w:spacing w:val="-9"/>
          <w:sz w:val="26"/>
        </w:rPr>
        <w:t xml:space="preserve"> </w:t>
      </w:r>
      <w:r>
        <w:rPr>
          <w:spacing w:val="-2"/>
          <w:sz w:val="26"/>
        </w:rPr>
        <w:t>2000.</w:t>
      </w:r>
    </w:p>
    <w:p w:rsidR="00F2546B" w:rsidRDefault="001E25E0">
      <w:pPr>
        <w:pStyle w:val="a4"/>
        <w:numPr>
          <w:ilvl w:val="0"/>
          <w:numId w:val="22"/>
        </w:numPr>
        <w:tabs>
          <w:tab w:val="left" w:pos="480"/>
        </w:tabs>
        <w:spacing w:line="298" w:lineRule="exact"/>
        <w:ind w:left="480" w:hanging="258"/>
        <w:rPr>
          <w:sz w:val="26"/>
        </w:rPr>
      </w:pPr>
      <w:proofErr w:type="spellStart"/>
      <w:r>
        <w:rPr>
          <w:sz w:val="26"/>
        </w:rPr>
        <w:t>Кисилев</w:t>
      </w:r>
      <w:proofErr w:type="spellEnd"/>
      <w:r>
        <w:rPr>
          <w:spacing w:val="-8"/>
          <w:sz w:val="26"/>
        </w:rPr>
        <w:t xml:space="preserve"> </w:t>
      </w:r>
      <w:r>
        <w:rPr>
          <w:sz w:val="26"/>
        </w:rPr>
        <w:t>А.,</w:t>
      </w:r>
      <w:r>
        <w:rPr>
          <w:spacing w:val="-6"/>
          <w:sz w:val="26"/>
        </w:rPr>
        <w:t xml:space="preserve"> </w:t>
      </w:r>
      <w:proofErr w:type="spellStart"/>
      <w:r>
        <w:rPr>
          <w:sz w:val="26"/>
        </w:rPr>
        <w:t>Острун</w:t>
      </w:r>
      <w:proofErr w:type="spellEnd"/>
      <w:r>
        <w:rPr>
          <w:spacing w:val="-8"/>
          <w:sz w:val="26"/>
        </w:rPr>
        <w:t xml:space="preserve"> </w:t>
      </w:r>
      <w:r>
        <w:rPr>
          <w:sz w:val="26"/>
        </w:rPr>
        <w:t>Н.</w:t>
      </w:r>
      <w:r>
        <w:rPr>
          <w:spacing w:val="-8"/>
          <w:sz w:val="26"/>
        </w:rPr>
        <w:t xml:space="preserve"> </w:t>
      </w:r>
      <w:r>
        <w:rPr>
          <w:sz w:val="26"/>
        </w:rPr>
        <w:t>Самоделки:</w:t>
      </w:r>
      <w:r>
        <w:rPr>
          <w:spacing w:val="-8"/>
          <w:sz w:val="26"/>
        </w:rPr>
        <w:t xml:space="preserve"> </w:t>
      </w:r>
      <w:r>
        <w:rPr>
          <w:sz w:val="26"/>
        </w:rPr>
        <w:t>40</w:t>
      </w:r>
      <w:r>
        <w:rPr>
          <w:spacing w:val="-3"/>
          <w:sz w:val="26"/>
        </w:rPr>
        <w:t xml:space="preserve"> </w:t>
      </w:r>
      <w:r>
        <w:rPr>
          <w:sz w:val="26"/>
        </w:rPr>
        <w:t>уникальных</w:t>
      </w:r>
      <w:r>
        <w:rPr>
          <w:spacing w:val="-8"/>
          <w:sz w:val="26"/>
        </w:rPr>
        <w:t xml:space="preserve"> </w:t>
      </w:r>
      <w:r>
        <w:rPr>
          <w:sz w:val="26"/>
        </w:rPr>
        <w:t>идей.</w:t>
      </w:r>
      <w:r>
        <w:rPr>
          <w:spacing w:val="-5"/>
          <w:sz w:val="26"/>
        </w:rPr>
        <w:t xml:space="preserve"> </w:t>
      </w:r>
      <w:r>
        <w:rPr>
          <w:sz w:val="26"/>
        </w:rPr>
        <w:t>–</w:t>
      </w:r>
      <w:r>
        <w:rPr>
          <w:spacing w:val="-8"/>
          <w:sz w:val="26"/>
        </w:rPr>
        <w:t xml:space="preserve"> </w:t>
      </w:r>
      <w:r>
        <w:rPr>
          <w:sz w:val="26"/>
        </w:rPr>
        <w:t>М.,</w:t>
      </w:r>
      <w:r>
        <w:rPr>
          <w:spacing w:val="-8"/>
          <w:sz w:val="26"/>
        </w:rPr>
        <w:t xml:space="preserve"> </w:t>
      </w:r>
      <w:r>
        <w:rPr>
          <w:spacing w:val="-2"/>
          <w:sz w:val="26"/>
        </w:rPr>
        <w:t>2002.</w:t>
      </w:r>
    </w:p>
    <w:p w:rsidR="00F2546B" w:rsidRDefault="001E25E0">
      <w:pPr>
        <w:pStyle w:val="a4"/>
        <w:numPr>
          <w:ilvl w:val="0"/>
          <w:numId w:val="22"/>
        </w:numPr>
        <w:tabs>
          <w:tab w:val="left" w:pos="480"/>
        </w:tabs>
        <w:spacing w:line="298" w:lineRule="exact"/>
        <w:ind w:left="480" w:hanging="258"/>
        <w:rPr>
          <w:sz w:val="26"/>
        </w:rPr>
      </w:pPr>
      <w:r>
        <w:rPr>
          <w:sz w:val="26"/>
        </w:rPr>
        <w:t>Левина</w:t>
      </w:r>
      <w:r>
        <w:rPr>
          <w:spacing w:val="-4"/>
          <w:sz w:val="26"/>
        </w:rPr>
        <w:t xml:space="preserve"> </w:t>
      </w:r>
      <w:r>
        <w:rPr>
          <w:sz w:val="26"/>
        </w:rPr>
        <w:t>М.</w:t>
      </w:r>
      <w:r>
        <w:rPr>
          <w:spacing w:val="-6"/>
          <w:sz w:val="26"/>
        </w:rPr>
        <w:t xml:space="preserve"> </w:t>
      </w:r>
      <w:r>
        <w:rPr>
          <w:sz w:val="26"/>
        </w:rPr>
        <w:t>365</w:t>
      </w:r>
      <w:r>
        <w:rPr>
          <w:spacing w:val="-2"/>
          <w:sz w:val="26"/>
        </w:rPr>
        <w:t xml:space="preserve"> </w:t>
      </w:r>
      <w:r>
        <w:rPr>
          <w:sz w:val="26"/>
        </w:rPr>
        <w:t>уроков</w:t>
      </w:r>
      <w:r>
        <w:rPr>
          <w:spacing w:val="-6"/>
          <w:sz w:val="26"/>
        </w:rPr>
        <w:t xml:space="preserve"> </w:t>
      </w:r>
      <w:r>
        <w:rPr>
          <w:sz w:val="26"/>
        </w:rPr>
        <w:t>труда.</w:t>
      </w:r>
      <w:r>
        <w:rPr>
          <w:spacing w:val="-4"/>
          <w:sz w:val="26"/>
        </w:rPr>
        <w:t xml:space="preserve"> </w:t>
      </w:r>
      <w:r>
        <w:rPr>
          <w:sz w:val="26"/>
        </w:rPr>
        <w:t>–</w:t>
      </w:r>
      <w:r>
        <w:rPr>
          <w:spacing w:val="-3"/>
          <w:sz w:val="26"/>
        </w:rPr>
        <w:t xml:space="preserve"> </w:t>
      </w:r>
      <w:r>
        <w:rPr>
          <w:sz w:val="26"/>
        </w:rPr>
        <w:t>М.:</w:t>
      </w:r>
      <w:r>
        <w:rPr>
          <w:spacing w:val="-6"/>
          <w:sz w:val="26"/>
        </w:rPr>
        <w:t xml:space="preserve"> </w:t>
      </w:r>
      <w:proofErr w:type="spellStart"/>
      <w:r>
        <w:rPr>
          <w:sz w:val="26"/>
        </w:rPr>
        <w:t>Рольф</w:t>
      </w:r>
      <w:proofErr w:type="spellEnd"/>
      <w:r>
        <w:rPr>
          <w:sz w:val="26"/>
        </w:rPr>
        <w:t>,</w:t>
      </w:r>
      <w:r>
        <w:rPr>
          <w:spacing w:val="-7"/>
          <w:sz w:val="26"/>
        </w:rPr>
        <w:t xml:space="preserve"> </w:t>
      </w:r>
      <w:r>
        <w:rPr>
          <w:spacing w:val="-2"/>
          <w:sz w:val="26"/>
        </w:rPr>
        <w:t>1999.</w:t>
      </w:r>
    </w:p>
    <w:p w:rsidR="00F2546B" w:rsidRDefault="001E25E0">
      <w:pPr>
        <w:pStyle w:val="a4"/>
        <w:numPr>
          <w:ilvl w:val="0"/>
          <w:numId w:val="22"/>
        </w:numPr>
        <w:tabs>
          <w:tab w:val="left" w:pos="480"/>
        </w:tabs>
        <w:spacing w:line="298" w:lineRule="exact"/>
        <w:ind w:left="480" w:hanging="258"/>
        <w:rPr>
          <w:sz w:val="26"/>
        </w:rPr>
      </w:pPr>
      <w:r>
        <w:rPr>
          <w:sz w:val="26"/>
        </w:rPr>
        <w:t>Перевертень</w:t>
      </w:r>
      <w:r>
        <w:rPr>
          <w:spacing w:val="-7"/>
          <w:sz w:val="26"/>
        </w:rPr>
        <w:t xml:space="preserve"> </w:t>
      </w:r>
      <w:r>
        <w:rPr>
          <w:sz w:val="26"/>
        </w:rPr>
        <w:t>Г.И.</w:t>
      </w:r>
      <w:r>
        <w:rPr>
          <w:spacing w:val="-7"/>
          <w:sz w:val="26"/>
        </w:rPr>
        <w:t xml:space="preserve"> </w:t>
      </w:r>
      <w:r>
        <w:rPr>
          <w:sz w:val="26"/>
        </w:rPr>
        <w:t>Самоделки</w:t>
      </w:r>
      <w:r>
        <w:rPr>
          <w:spacing w:val="-8"/>
          <w:sz w:val="26"/>
        </w:rPr>
        <w:t xml:space="preserve"> </w:t>
      </w:r>
      <w:r>
        <w:rPr>
          <w:sz w:val="26"/>
        </w:rPr>
        <w:t>из</w:t>
      </w:r>
      <w:r>
        <w:rPr>
          <w:spacing w:val="-8"/>
          <w:sz w:val="26"/>
        </w:rPr>
        <w:t xml:space="preserve"> </w:t>
      </w:r>
      <w:r>
        <w:rPr>
          <w:sz w:val="26"/>
        </w:rPr>
        <w:t>бумаги.</w:t>
      </w:r>
      <w:r>
        <w:rPr>
          <w:spacing w:val="-4"/>
          <w:sz w:val="26"/>
        </w:rPr>
        <w:t xml:space="preserve"> </w:t>
      </w:r>
      <w:r>
        <w:rPr>
          <w:sz w:val="26"/>
        </w:rPr>
        <w:t>-</w:t>
      </w:r>
      <w:r>
        <w:rPr>
          <w:spacing w:val="51"/>
          <w:sz w:val="26"/>
        </w:rPr>
        <w:t xml:space="preserve"> </w:t>
      </w:r>
      <w:r>
        <w:rPr>
          <w:sz w:val="26"/>
        </w:rPr>
        <w:t>М.:</w:t>
      </w:r>
      <w:r>
        <w:rPr>
          <w:spacing w:val="-8"/>
          <w:sz w:val="26"/>
        </w:rPr>
        <w:t xml:space="preserve"> </w:t>
      </w:r>
      <w:r>
        <w:rPr>
          <w:sz w:val="26"/>
        </w:rPr>
        <w:t>Просвещение,</w:t>
      </w:r>
      <w:r>
        <w:rPr>
          <w:spacing w:val="-6"/>
          <w:sz w:val="26"/>
        </w:rPr>
        <w:t xml:space="preserve"> </w:t>
      </w:r>
      <w:r>
        <w:rPr>
          <w:spacing w:val="-2"/>
          <w:sz w:val="26"/>
        </w:rPr>
        <w:t>1983.</w:t>
      </w:r>
    </w:p>
    <w:p w:rsidR="00F2546B" w:rsidRDefault="001E25E0">
      <w:pPr>
        <w:pStyle w:val="a4"/>
        <w:numPr>
          <w:ilvl w:val="0"/>
          <w:numId w:val="22"/>
        </w:numPr>
        <w:tabs>
          <w:tab w:val="left" w:pos="480"/>
        </w:tabs>
        <w:spacing w:before="1" w:line="299" w:lineRule="exact"/>
        <w:ind w:left="480" w:hanging="258"/>
        <w:rPr>
          <w:sz w:val="26"/>
        </w:rPr>
      </w:pPr>
      <w:r>
        <w:rPr>
          <w:sz w:val="26"/>
        </w:rPr>
        <w:t>Перевертень</w:t>
      </w:r>
      <w:r>
        <w:rPr>
          <w:spacing w:val="-8"/>
          <w:sz w:val="26"/>
        </w:rPr>
        <w:t xml:space="preserve"> </w:t>
      </w:r>
      <w:r>
        <w:rPr>
          <w:sz w:val="26"/>
        </w:rPr>
        <w:t>Г.И.</w:t>
      </w:r>
      <w:r>
        <w:rPr>
          <w:spacing w:val="-8"/>
          <w:sz w:val="26"/>
        </w:rPr>
        <w:t xml:space="preserve"> </w:t>
      </w:r>
      <w:r>
        <w:rPr>
          <w:sz w:val="26"/>
        </w:rPr>
        <w:t>Самоделки</w:t>
      </w:r>
      <w:r>
        <w:rPr>
          <w:spacing w:val="-9"/>
          <w:sz w:val="26"/>
        </w:rPr>
        <w:t xml:space="preserve"> </w:t>
      </w:r>
      <w:r>
        <w:rPr>
          <w:sz w:val="26"/>
        </w:rPr>
        <w:t>из</w:t>
      </w:r>
      <w:r>
        <w:rPr>
          <w:spacing w:val="-8"/>
          <w:sz w:val="26"/>
        </w:rPr>
        <w:t xml:space="preserve"> </w:t>
      </w:r>
      <w:r>
        <w:rPr>
          <w:sz w:val="26"/>
        </w:rPr>
        <w:t>разных</w:t>
      </w:r>
      <w:r>
        <w:rPr>
          <w:spacing w:val="-9"/>
          <w:sz w:val="26"/>
        </w:rPr>
        <w:t xml:space="preserve"> </w:t>
      </w:r>
      <w:r>
        <w:rPr>
          <w:sz w:val="26"/>
        </w:rPr>
        <w:t>материалов.</w:t>
      </w:r>
      <w:r>
        <w:rPr>
          <w:spacing w:val="-5"/>
          <w:sz w:val="26"/>
        </w:rPr>
        <w:t xml:space="preserve"> </w:t>
      </w:r>
      <w:r>
        <w:rPr>
          <w:sz w:val="26"/>
        </w:rPr>
        <w:t>-</w:t>
      </w:r>
      <w:r>
        <w:rPr>
          <w:spacing w:val="-7"/>
          <w:sz w:val="26"/>
        </w:rPr>
        <w:t xml:space="preserve"> </w:t>
      </w:r>
      <w:r>
        <w:rPr>
          <w:sz w:val="26"/>
        </w:rPr>
        <w:t>М.:</w:t>
      </w:r>
      <w:r>
        <w:rPr>
          <w:spacing w:val="-9"/>
          <w:sz w:val="26"/>
        </w:rPr>
        <w:t xml:space="preserve"> </w:t>
      </w:r>
      <w:r>
        <w:rPr>
          <w:sz w:val="26"/>
        </w:rPr>
        <w:t>Просвещение,</w:t>
      </w:r>
      <w:r>
        <w:rPr>
          <w:spacing w:val="-10"/>
          <w:sz w:val="26"/>
        </w:rPr>
        <w:t xml:space="preserve"> </w:t>
      </w:r>
      <w:r>
        <w:rPr>
          <w:spacing w:val="-2"/>
          <w:sz w:val="26"/>
        </w:rPr>
        <w:t>1985.</w:t>
      </w:r>
    </w:p>
    <w:p w:rsidR="00F2546B" w:rsidRDefault="001E25E0">
      <w:pPr>
        <w:pStyle w:val="a4"/>
        <w:numPr>
          <w:ilvl w:val="0"/>
          <w:numId w:val="22"/>
        </w:numPr>
        <w:tabs>
          <w:tab w:val="left" w:pos="610"/>
        </w:tabs>
        <w:spacing w:line="299" w:lineRule="exact"/>
        <w:ind w:left="610" w:hanging="388"/>
        <w:rPr>
          <w:sz w:val="26"/>
        </w:rPr>
      </w:pPr>
      <w:proofErr w:type="spellStart"/>
      <w:r>
        <w:rPr>
          <w:sz w:val="26"/>
        </w:rPr>
        <w:t>Чен</w:t>
      </w:r>
      <w:proofErr w:type="spellEnd"/>
      <w:r>
        <w:rPr>
          <w:spacing w:val="-8"/>
          <w:sz w:val="26"/>
        </w:rPr>
        <w:t xml:space="preserve"> </w:t>
      </w:r>
      <w:r>
        <w:rPr>
          <w:sz w:val="26"/>
        </w:rPr>
        <w:t>Н.В.</w:t>
      </w:r>
      <w:r>
        <w:rPr>
          <w:spacing w:val="-7"/>
          <w:sz w:val="26"/>
        </w:rPr>
        <w:t xml:space="preserve"> </w:t>
      </w:r>
      <w:r>
        <w:rPr>
          <w:sz w:val="26"/>
        </w:rPr>
        <w:t>Забавные</w:t>
      </w:r>
      <w:r>
        <w:rPr>
          <w:spacing w:val="-7"/>
          <w:sz w:val="26"/>
        </w:rPr>
        <w:t xml:space="preserve"> </w:t>
      </w:r>
      <w:r>
        <w:rPr>
          <w:sz w:val="26"/>
        </w:rPr>
        <w:t>поделки</w:t>
      </w:r>
      <w:r>
        <w:rPr>
          <w:spacing w:val="-3"/>
          <w:sz w:val="26"/>
        </w:rPr>
        <w:t xml:space="preserve"> </w:t>
      </w:r>
      <w:r>
        <w:rPr>
          <w:sz w:val="26"/>
        </w:rPr>
        <w:t>шаг</w:t>
      </w:r>
      <w:r>
        <w:rPr>
          <w:spacing w:val="-8"/>
          <w:sz w:val="26"/>
        </w:rPr>
        <w:t xml:space="preserve"> </w:t>
      </w:r>
      <w:r>
        <w:rPr>
          <w:sz w:val="26"/>
        </w:rPr>
        <w:t>за</w:t>
      </w:r>
      <w:r>
        <w:rPr>
          <w:spacing w:val="-4"/>
          <w:sz w:val="26"/>
        </w:rPr>
        <w:t xml:space="preserve"> </w:t>
      </w:r>
      <w:r>
        <w:rPr>
          <w:sz w:val="26"/>
        </w:rPr>
        <w:t>шагом.</w:t>
      </w:r>
      <w:r>
        <w:rPr>
          <w:spacing w:val="-5"/>
          <w:sz w:val="26"/>
        </w:rPr>
        <w:t xml:space="preserve"> </w:t>
      </w:r>
      <w:r>
        <w:rPr>
          <w:sz w:val="26"/>
        </w:rPr>
        <w:t>–</w:t>
      </w:r>
      <w:r>
        <w:rPr>
          <w:spacing w:val="-8"/>
          <w:sz w:val="26"/>
        </w:rPr>
        <w:t xml:space="preserve"> </w:t>
      </w:r>
      <w:r>
        <w:rPr>
          <w:sz w:val="26"/>
        </w:rPr>
        <w:t>Харьков,</w:t>
      </w:r>
      <w:r>
        <w:rPr>
          <w:spacing w:val="-7"/>
          <w:sz w:val="26"/>
        </w:rPr>
        <w:t xml:space="preserve"> </w:t>
      </w:r>
      <w:r>
        <w:rPr>
          <w:spacing w:val="-2"/>
          <w:sz w:val="26"/>
        </w:rPr>
        <w:t>2012.</w:t>
      </w:r>
    </w:p>
    <w:p w:rsidR="00F2546B" w:rsidRDefault="001E25E0">
      <w:pPr>
        <w:pStyle w:val="a4"/>
        <w:numPr>
          <w:ilvl w:val="0"/>
          <w:numId w:val="22"/>
        </w:numPr>
        <w:tabs>
          <w:tab w:val="left" w:pos="546"/>
        </w:tabs>
        <w:spacing w:before="1"/>
        <w:ind w:left="546" w:hanging="324"/>
        <w:rPr>
          <w:sz w:val="26"/>
        </w:rPr>
      </w:pPr>
      <w:r>
        <w:rPr>
          <w:sz w:val="26"/>
        </w:rPr>
        <w:t>Черныш</w:t>
      </w:r>
      <w:r>
        <w:rPr>
          <w:spacing w:val="-5"/>
          <w:sz w:val="26"/>
        </w:rPr>
        <w:t xml:space="preserve"> </w:t>
      </w:r>
      <w:r>
        <w:rPr>
          <w:sz w:val="26"/>
        </w:rPr>
        <w:t>И.</w:t>
      </w:r>
      <w:r>
        <w:rPr>
          <w:spacing w:val="-7"/>
          <w:sz w:val="26"/>
        </w:rPr>
        <w:t xml:space="preserve"> </w:t>
      </w:r>
      <w:r>
        <w:rPr>
          <w:sz w:val="26"/>
        </w:rPr>
        <w:t>В.</w:t>
      </w:r>
      <w:r>
        <w:rPr>
          <w:spacing w:val="-5"/>
          <w:sz w:val="26"/>
        </w:rPr>
        <w:t xml:space="preserve"> </w:t>
      </w:r>
      <w:r>
        <w:rPr>
          <w:sz w:val="26"/>
        </w:rPr>
        <w:t>Забавные</w:t>
      </w:r>
      <w:r>
        <w:rPr>
          <w:spacing w:val="-6"/>
          <w:sz w:val="26"/>
        </w:rPr>
        <w:t xml:space="preserve"> </w:t>
      </w:r>
      <w:r>
        <w:rPr>
          <w:sz w:val="26"/>
        </w:rPr>
        <w:t>поделки</w:t>
      </w:r>
      <w:r>
        <w:rPr>
          <w:spacing w:val="-4"/>
          <w:sz w:val="26"/>
        </w:rPr>
        <w:t xml:space="preserve"> </w:t>
      </w:r>
      <w:r>
        <w:rPr>
          <w:sz w:val="26"/>
        </w:rPr>
        <w:t>к</w:t>
      </w:r>
      <w:r>
        <w:rPr>
          <w:spacing w:val="-8"/>
          <w:sz w:val="26"/>
        </w:rPr>
        <w:t xml:space="preserve"> </w:t>
      </w:r>
      <w:r>
        <w:rPr>
          <w:sz w:val="26"/>
        </w:rPr>
        <w:t>праздникам.</w:t>
      </w:r>
      <w:r>
        <w:rPr>
          <w:spacing w:val="-2"/>
          <w:sz w:val="26"/>
        </w:rPr>
        <w:t xml:space="preserve"> </w:t>
      </w:r>
      <w:r>
        <w:rPr>
          <w:sz w:val="26"/>
        </w:rPr>
        <w:t>–</w:t>
      </w:r>
      <w:r>
        <w:rPr>
          <w:spacing w:val="-6"/>
          <w:sz w:val="26"/>
        </w:rPr>
        <w:t xml:space="preserve"> </w:t>
      </w:r>
      <w:r>
        <w:rPr>
          <w:sz w:val="26"/>
        </w:rPr>
        <w:t>М.:</w:t>
      </w:r>
      <w:r>
        <w:rPr>
          <w:spacing w:val="-5"/>
          <w:sz w:val="26"/>
        </w:rPr>
        <w:t xml:space="preserve"> </w:t>
      </w:r>
      <w:r>
        <w:rPr>
          <w:sz w:val="26"/>
        </w:rPr>
        <w:t>Айрис</w:t>
      </w:r>
      <w:r>
        <w:rPr>
          <w:spacing w:val="-6"/>
          <w:sz w:val="26"/>
        </w:rPr>
        <w:t xml:space="preserve"> </w:t>
      </w:r>
      <w:r>
        <w:rPr>
          <w:sz w:val="26"/>
        </w:rPr>
        <w:t>-</w:t>
      </w:r>
      <w:r>
        <w:rPr>
          <w:spacing w:val="-3"/>
          <w:sz w:val="26"/>
        </w:rPr>
        <w:t xml:space="preserve"> </w:t>
      </w:r>
      <w:r>
        <w:rPr>
          <w:sz w:val="26"/>
        </w:rPr>
        <w:t>пресс,</w:t>
      </w:r>
      <w:r>
        <w:rPr>
          <w:spacing w:val="-7"/>
          <w:sz w:val="26"/>
        </w:rPr>
        <w:t xml:space="preserve"> </w:t>
      </w:r>
      <w:r>
        <w:rPr>
          <w:spacing w:val="-2"/>
          <w:sz w:val="26"/>
        </w:rPr>
        <w:t>2004.</w:t>
      </w:r>
    </w:p>
    <w:p w:rsidR="00F2546B" w:rsidRDefault="001E25E0">
      <w:pPr>
        <w:pStyle w:val="a4"/>
        <w:numPr>
          <w:ilvl w:val="0"/>
          <w:numId w:val="22"/>
        </w:numPr>
        <w:tabs>
          <w:tab w:val="left" w:pos="545"/>
        </w:tabs>
        <w:spacing w:before="1"/>
        <w:ind w:right="2399" w:firstLine="0"/>
        <w:rPr>
          <w:sz w:val="26"/>
        </w:rPr>
      </w:pPr>
      <w:proofErr w:type="spellStart"/>
      <w:r>
        <w:rPr>
          <w:sz w:val="26"/>
        </w:rPr>
        <w:t>Шилкова</w:t>
      </w:r>
      <w:proofErr w:type="spellEnd"/>
      <w:r>
        <w:rPr>
          <w:spacing w:val="-5"/>
          <w:sz w:val="26"/>
        </w:rPr>
        <w:t xml:space="preserve"> </w:t>
      </w:r>
      <w:r>
        <w:rPr>
          <w:sz w:val="26"/>
        </w:rPr>
        <w:t>Е.А.</w:t>
      </w:r>
      <w:r>
        <w:rPr>
          <w:spacing w:val="-2"/>
          <w:sz w:val="26"/>
        </w:rPr>
        <w:t xml:space="preserve"> </w:t>
      </w:r>
      <w:r>
        <w:rPr>
          <w:sz w:val="26"/>
        </w:rPr>
        <w:t>Вышивка</w:t>
      </w:r>
      <w:r>
        <w:rPr>
          <w:spacing w:val="-5"/>
          <w:sz w:val="26"/>
        </w:rPr>
        <w:t xml:space="preserve"> </w:t>
      </w:r>
      <w:r>
        <w:rPr>
          <w:sz w:val="26"/>
        </w:rPr>
        <w:t>по</w:t>
      </w:r>
      <w:r>
        <w:rPr>
          <w:spacing w:val="-5"/>
          <w:sz w:val="26"/>
        </w:rPr>
        <w:t xml:space="preserve"> </w:t>
      </w:r>
      <w:r>
        <w:rPr>
          <w:sz w:val="26"/>
        </w:rPr>
        <w:t>бумаге.</w:t>
      </w:r>
      <w:r>
        <w:rPr>
          <w:spacing w:val="-3"/>
          <w:sz w:val="26"/>
        </w:rPr>
        <w:t xml:space="preserve"> </w:t>
      </w:r>
      <w:r>
        <w:rPr>
          <w:sz w:val="26"/>
        </w:rPr>
        <w:t>–</w:t>
      </w:r>
      <w:r>
        <w:rPr>
          <w:spacing w:val="-2"/>
          <w:sz w:val="26"/>
        </w:rPr>
        <w:t xml:space="preserve"> </w:t>
      </w:r>
      <w:r>
        <w:rPr>
          <w:sz w:val="26"/>
        </w:rPr>
        <w:t>М.:</w:t>
      </w:r>
      <w:r>
        <w:rPr>
          <w:spacing w:val="-5"/>
          <w:sz w:val="26"/>
        </w:rPr>
        <w:t xml:space="preserve"> </w:t>
      </w:r>
      <w:r>
        <w:rPr>
          <w:sz w:val="26"/>
        </w:rPr>
        <w:t>РИПОЛ</w:t>
      </w:r>
      <w:r>
        <w:rPr>
          <w:spacing w:val="-5"/>
          <w:sz w:val="26"/>
        </w:rPr>
        <w:t xml:space="preserve"> </w:t>
      </w:r>
      <w:r>
        <w:rPr>
          <w:sz w:val="26"/>
        </w:rPr>
        <w:t>классик,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2012. 13.Энциклопедия поделок. – М.: </w:t>
      </w:r>
      <w:proofErr w:type="spellStart"/>
      <w:r>
        <w:rPr>
          <w:sz w:val="26"/>
        </w:rPr>
        <w:t>Росмэн</w:t>
      </w:r>
      <w:proofErr w:type="spellEnd"/>
      <w:r>
        <w:rPr>
          <w:sz w:val="26"/>
        </w:rPr>
        <w:t>, 2003.</w:t>
      </w:r>
    </w:p>
    <w:p w:rsidR="00F2546B" w:rsidRDefault="001E25E0">
      <w:pPr>
        <w:pStyle w:val="a3"/>
        <w:spacing w:line="299" w:lineRule="exact"/>
      </w:pPr>
      <w:r>
        <w:t>14.</w:t>
      </w:r>
      <w:r>
        <w:rPr>
          <w:spacing w:val="-8"/>
        </w:rPr>
        <w:t xml:space="preserve"> </w:t>
      </w:r>
      <w:r>
        <w:t>Энциклопедия</w:t>
      </w:r>
      <w:r>
        <w:rPr>
          <w:spacing w:val="-5"/>
        </w:rPr>
        <w:t xml:space="preserve"> </w:t>
      </w:r>
      <w:r>
        <w:t>самоделок.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М.:</w:t>
      </w:r>
      <w:r>
        <w:rPr>
          <w:spacing w:val="-8"/>
        </w:rPr>
        <w:t xml:space="preserve"> </w:t>
      </w:r>
      <w:proofErr w:type="spellStart"/>
      <w:r>
        <w:t>Аст</w:t>
      </w:r>
      <w:proofErr w:type="spellEnd"/>
      <w:r>
        <w:rPr>
          <w:spacing w:val="-7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пресс,</w:t>
      </w:r>
      <w:r>
        <w:rPr>
          <w:spacing w:val="-7"/>
        </w:rPr>
        <w:t xml:space="preserve"> </w:t>
      </w:r>
      <w:r>
        <w:rPr>
          <w:spacing w:val="-2"/>
        </w:rPr>
        <w:t>2002.</w:t>
      </w:r>
    </w:p>
    <w:p w:rsidR="00F2546B" w:rsidRDefault="00F2546B">
      <w:pPr>
        <w:pStyle w:val="a3"/>
        <w:spacing w:before="6"/>
        <w:ind w:left="0"/>
      </w:pPr>
    </w:p>
    <w:p w:rsidR="00F2546B" w:rsidRDefault="001E25E0">
      <w:pPr>
        <w:spacing w:before="1" w:line="295" w:lineRule="exact"/>
        <w:ind w:left="2776"/>
        <w:rPr>
          <w:b/>
          <w:sz w:val="26"/>
        </w:rPr>
      </w:pPr>
      <w:r>
        <w:rPr>
          <w:b/>
          <w:sz w:val="26"/>
        </w:rPr>
        <w:t>Рекомендуемая</w:t>
      </w:r>
      <w:r>
        <w:rPr>
          <w:b/>
          <w:spacing w:val="-12"/>
          <w:sz w:val="26"/>
        </w:rPr>
        <w:t xml:space="preserve"> </w:t>
      </w:r>
      <w:r>
        <w:rPr>
          <w:b/>
          <w:sz w:val="26"/>
        </w:rPr>
        <w:t>литература</w:t>
      </w:r>
      <w:r>
        <w:rPr>
          <w:b/>
          <w:spacing w:val="-11"/>
          <w:sz w:val="26"/>
        </w:rPr>
        <w:t xml:space="preserve"> </w:t>
      </w:r>
      <w:r>
        <w:rPr>
          <w:b/>
          <w:sz w:val="26"/>
        </w:rPr>
        <w:t>для</w:t>
      </w:r>
      <w:r>
        <w:rPr>
          <w:b/>
          <w:spacing w:val="-12"/>
          <w:sz w:val="26"/>
        </w:rPr>
        <w:t xml:space="preserve"> </w:t>
      </w:r>
      <w:r>
        <w:rPr>
          <w:b/>
          <w:spacing w:val="-2"/>
          <w:sz w:val="26"/>
        </w:rPr>
        <w:t>педагога:</w:t>
      </w:r>
    </w:p>
    <w:p w:rsidR="00F2546B" w:rsidRDefault="001E25E0">
      <w:pPr>
        <w:pStyle w:val="a4"/>
        <w:numPr>
          <w:ilvl w:val="0"/>
          <w:numId w:val="23"/>
        </w:numPr>
        <w:tabs>
          <w:tab w:val="left" w:pos="480"/>
        </w:tabs>
        <w:spacing w:line="295" w:lineRule="exact"/>
        <w:ind w:left="480" w:hanging="258"/>
        <w:rPr>
          <w:sz w:val="26"/>
        </w:rPr>
      </w:pPr>
      <w:r>
        <w:rPr>
          <w:sz w:val="26"/>
        </w:rPr>
        <w:t>Бахметьев</w:t>
      </w:r>
      <w:r>
        <w:rPr>
          <w:spacing w:val="-5"/>
          <w:sz w:val="26"/>
        </w:rPr>
        <w:t xml:space="preserve"> </w:t>
      </w:r>
      <w:r>
        <w:rPr>
          <w:sz w:val="26"/>
        </w:rPr>
        <w:t>А.,</w:t>
      </w:r>
      <w:r>
        <w:rPr>
          <w:spacing w:val="-7"/>
          <w:sz w:val="26"/>
        </w:rPr>
        <w:t xml:space="preserve"> </w:t>
      </w:r>
      <w:r>
        <w:rPr>
          <w:sz w:val="26"/>
        </w:rPr>
        <w:t>Кизяков</w:t>
      </w:r>
      <w:r>
        <w:rPr>
          <w:spacing w:val="-8"/>
          <w:sz w:val="26"/>
        </w:rPr>
        <w:t xml:space="preserve"> </w:t>
      </w:r>
      <w:r>
        <w:rPr>
          <w:sz w:val="26"/>
        </w:rPr>
        <w:t>Т.</w:t>
      </w:r>
      <w:r>
        <w:rPr>
          <w:spacing w:val="-4"/>
          <w:sz w:val="26"/>
        </w:rPr>
        <w:t xml:space="preserve"> </w:t>
      </w:r>
      <w:proofErr w:type="gramStart"/>
      <w:r>
        <w:rPr>
          <w:sz w:val="26"/>
        </w:rPr>
        <w:t>Очумелые</w:t>
      </w:r>
      <w:proofErr w:type="gramEnd"/>
      <w:r>
        <w:rPr>
          <w:spacing w:val="-7"/>
          <w:sz w:val="26"/>
        </w:rPr>
        <w:t xml:space="preserve"> </w:t>
      </w:r>
      <w:r>
        <w:rPr>
          <w:sz w:val="26"/>
        </w:rPr>
        <w:t>ручки.</w:t>
      </w:r>
      <w:r>
        <w:rPr>
          <w:spacing w:val="-5"/>
          <w:sz w:val="26"/>
        </w:rPr>
        <w:t xml:space="preserve"> </w:t>
      </w:r>
      <w:r>
        <w:rPr>
          <w:sz w:val="26"/>
        </w:rPr>
        <w:t>–</w:t>
      </w:r>
      <w:r>
        <w:rPr>
          <w:spacing w:val="-7"/>
          <w:sz w:val="26"/>
        </w:rPr>
        <w:t xml:space="preserve"> </w:t>
      </w:r>
      <w:r>
        <w:rPr>
          <w:sz w:val="26"/>
        </w:rPr>
        <w:t>М.:</w:t>
      </w:r>
      <w:r>
        <w:rPr>
          <w:spacing w:val="-7"/>
          <w:sz w:val="26"/>
        </w:rPr>
        <w:t xml:space="preserve"> </w:t>
      </w:r>
      <w:proofErr w:type="spellStart"/>
      <w:r>
        <w:rPr>
          <w:sz w:val="26"/>
        </w:rPr>
        <w:t>Росмэн</w:t>
      </w:r>
      <w:proofErr w:type="spellEnd"/>
      <w:r>
        <w:rPr>
          <w:sz w:val="26"/>
        </w:rPr>
        <w:t>,</w:t>
      </w:r>
      <w:r>
        <w:rPr>
          <w:spacing w:val="-5"/>
          <w:sz w:val="26"/>
        </w:rPr>
        <w:t xml:space="preserve"> </w:t>
      </w:r>
      <w:r>
        <w:rPr>
          <w:spacing w:val="-2"/>
          <w:sz w:val="26"/>
        </w:rPr>
        <w:t>1997.</w:t>
      </w:r>
    </w:p>
    <w:p w:rsidR="00F2546B" w:rsidRDefault="001E25E0">
      <w:pPr>
        <w:pStyle w:val="a4"/>
        <w:numPr>
          <w:ilvl w:val="0"/>
          <w:numId w:val="23"/>
        </w:numPr>
        <w:tabs>
          <w:tab w:val="left" w:pos="483"/>
        </w:tabs>
        <w:spacing w:before="1"/>
        <w:ind w:left="222" w:right="223" w:firstLine="0"/>
        <w:rPr>
          <w:sz w:val="26"/>
        </w:rPr>
      </w:pPr>
      <w:r>
        <w:rPr>
          <w:sz w:val="26"/>
        </w:rPr>
        <w:t>Выготский</w:t>
      </w:r>
      <w:r>
        <w:rPr>
          <w:spacing w:val="-1"/>
          <w:sz w:val="26"/>
        </w:rPr>
        <w:t xml:space="preserve"> </w:t>
      </w:r>
      <w:r>
        <w:rPr>
          <w:sz w:val="26"/>
        </w:rPr>
        <w:t>Л.</w:t>
      </w:r>
      <w:r>
        <w:rPr>
          <w:spacing w:val="-2"/>
          <w:sz w:val="26"/>
        </w:rPr>
        <w:t xml:space="preserve"> </w:t>
      </w:r>
      <w:r>
        <w:rPr>
          <w:sz w:val="26"/>
        </w:rPr>
        <w:t>С. Воображение</w:t>
      </w:r>
      <w:r>
        <w:rPr>
          <w:spacing w:val="-1"/>
          <w:sz w:val="26"/>
        </w:rPr>
        <w:t xml:space="preserve"> </w:t>
      </w:r>
      <w:r>
        <w:rPr>
          <w:sz w:val="26"/>
        </w:rPr>
        <w:t>и творчество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в детском возрасте. - М.: Просвещение, </w:t>
      </w:r>
      <w:r>
        <w:rPr>
          <w:spacing w:val="-2"/>
          <w:sz w:val="26"/>
        </w:rPr>
        <w:t>1991.</w:t>
      </w:r>
    </w:p>
    <w:p w:rsidR="00F2546B" w:rsidRDefault="001E25E0">
      <w:pPr>
        <w:pStyle w:val="a4"/>
        <w:numPr>
          <w:ilvl w:val="0"/>
          <w:numId w:val="23"/>
        </w:numPr>
        <w:tabs>
          <w:tab w:val="left" w:pos="480"/>
        </w:tabs>
        <w:spacing w:line="299" w:lineRule="exact"/>
        <w:ind w:left="480" w:hanging="258"/>
        <w:rPr>
          <w:sz w:val="26"/>
        </w:rPr>
      </w:pPr>
      <w:proofErr w:type="spellStart"/>
      <w:r>
        <w:rPr>
          <w:sz w:val="26"/>
        </w:rPr>
        <w:t>Герчук</w:t>
      </w:r>
      <w:proofErr w:type="spellEnd"/>
      <w:r>
        <w:rPr>
          <w:spacing w:val="-7"/>
          <w:sz w:val="26"/>
        </w:rPr>
        <w:t xml:space="preserve"> </w:t>
      </w:r>
      <w:r>
        <w:rPr>
          <w:sz w:val="26"/>
        </w:rPr>
        <w:t>Ю.</w:t>
      </w:r>
      <w:r>
        <w:rPr>
          <w:spacing w:val="-7"/>
          <w:sz w:val="26"/>
        </w:rPr>
        <w:t xml:space="preserve"> </w:t>
      </w:r>
      <w:proofErr w:type="spellStart"/>
      <w:proofErr w:type="gramStart"/>
      <w:r>
        <w:rPr>
          <w:sz w:val="26"/>
        </w:rPr>
        <w:t>Я.</w:t>
      </w:r>
      <w:proofErr w:type="gramEnd"/>
      <w:r>
        <w:rPr>
          <w:sz w:val="26"/>
        </w:rPr>
        <w:t>Что</w:t>
      </w:r>
      <w:proofErr w:type="spellEnd"/>
      <w:r>
        <w:rPr>
          <w:spacing w:val="-5"/>
          <w:sz w:val="26"/>
        </w:rPr>
        <w:t xml:space="preserve"> </w:t>
      </w:r>
      <w:r>
        <w:rPr>
          <w:sz w:val="26"/>
        </w:rPr>
        <w:t>такое</w:t>
      </w:r>
      <w:r>
        <w:rPr>
          <w:spacing w:val="-7"/>
          <w:sz w:val="26"/>
        </w:rPr>
        <w:t xml:space="preserve"> </w:t>
      </w:r>
      <w:r>
        <w:rPr>
          <w:sz w:val="26"/>
        </w:rPr>
        <w:t>орнамент?</w:t>
      </w:r>
      <w:r>
        <w:rPr>
          <w:spacing w:val="-4"/>
          <w:sz w:val="26"/>
        </w:rPr>
        <w:t xml:space="preserve"> </w:t>
      </w:r>
      <w:r>
        <w:rPr>
          <w:sz w:val="26"/>
        </w:rPr>
        <w:t>–</w:t>
      </w:r>
      <w:r>
        <w:rPr>
          <w:spacing w:val="-7"/>
          <w:sz w:val="26"/>
        </w:rPr>
        <w:t xml:space="preserve"> </w:t>
      </w:r>
      <w:r>
        <w:rPr>
          <w:sz w:val="26"/>
        </w:rPr>
        <w:t>М.:</w:t>
      </w:r>
      <w:r>
        <w:rPr>
          <w:spacing w:val="-5"/>
          <w:sz w:val="26"/>
        </w:rPr>
        <w:t xml:space="preserve"> </w:t>
      </w:r>
      <w:proofErr w:type="spellStart"/>
      <w:r>
        <w:rPr>
          <w:sz w:val="26"/>
        </w:rPr>
        <w:t>Галарт</w:t>
      </w:r>
      <w:proofErr w:type="spellEnd"/>
      <w:r>
        <w:rPr>
          <w:sz w:val="26"/>
        </w:rPr>
        <w:t>,</w:t>
      </w:r>
      <w:r>
        <w:rPr>
          <w:spacing w:val="-7"/>
          <w:sz w:val="26"/>
        </w:rPr>
        <w:t xml:space="preserve"> </w:t>
      </w:r>
      <w:r>
        <w:rPr>
          <w:spacing w:val="-2"/>
          <w:sz w:val="26"/>
        </w:rPr>
        <w:t>1998.</w:t>
      </w:r>
    </w:p>
    <w:p w:rsidR="00F2546B" w:rsidRDefault="001E25E0">
      <w:pPr>
        <w:pStyle w:val="a4"/>
        <w:numPr>
          <w:ilvl w:val="0"/>
          <w:numId w:val="23"/>
        </w:numPr>
        <w:tabs>
          <w:tab w:val="left" w:pos="528"/>
        </w:tabs>
        <w:spacing w:before="1"/>
        <w:ind w:left="222" w:right="219" w:firstLine="0"/>
        <w:rPr>
          <w:sz w:val="26"/>
        </w:rPr>
      </w:pPr>
      <w:proofErr w:type="spellStart"/>
      <w:r>
        <w:rPr>
          <w:sz w:val="26"/>
        </w:rPr>
        <w:t>Гибсон</w:t>
      </w:r>
      <w:proofErr w:type="spellEnd"/>
      <w:r>
        <w:rPr>
          <w:spacing w:val="40"/>
          <w:sz w:val="26"/>
        </w:rPr>
        <w:t xml:space="preserve"> </w:t>
      </w:r>
      <w:r>
        <w:rPr>
          <w:sz w:val="26"/>
        </w:rPr>
        <w:t>Р.</w:t>
      </w:r>
      <w:r>
        <w:rPr>
          <w:spacing w:val="40"/>
          <w:sz w:val="26"/>
        </w:rPr>
        <w:t xml:space="preserve"> </w:t>
      </w:r>
      <w:r>
        <w:rPr>
          <w:sz w:val="26"/>
        </w:rPr>
        <w:t>Бусы,</w:t>
      </w:r>
      <w:r>
        <w:rPr>
          <w:spacing w:val="40"/>
          <w:sz w:val="26"/>
        </w:rPr>
        <w:t xml:space="preserve"> </w:t>
      </w:r>
      <w:r>
        <w:rPr>
          <w:sz w:val="26"/>
        </w:rPr>
        <w:t>ожерелья</w:t>
      </w:r>
      <w:r>
        <w:rPr>
          <w:spacing w:val="40"/>
          <w:sz w:val="26"/>
        </w:rPr>
        <w:t xml:space="preserve"> </w:t>
      </w:r>
      <w:r>
        <w:rPr>
          <w:sz w:val="26"/>
        </w:rPr>
        <w:t>и</w:t>
      </w:r>
      <w:r>
        <w:rPr>
          <w:spacing w:val="40"/>
          <w:sz w:val="26"/>
        </w:rPr>
        <w:t xml:space="preserve"> </w:t>
      </w:r>
      <w:r>
        <w:rPr>
          <w:sz w:val="26"/>
        </w:rPr>
        <w:t>браслеты</w:t>
      </w:r>
      <w:r>
        <w:rPr>
          <w:spacing w:val="40"/>
          <w:sz w:val="26"/>
        </w:rPr>
        <w:t xml:space="preserve"> </w:t>
      </w:r>
      <w:r>
        <w:rPr>
          <w:sz w:val="26"/>
        </w:rPr>
        <w:t>/</w:t>
      </w:r>
      <w:r>
        <w:rPr>
          <w:spacing w:val="40"/>
          <w:sz w:val="26"/>
        </w:rPr>
        <w:t xml:space="preserve"> </w:t>
      </w:r>
      <w:r>
        <w:rPr>
          <w:sz w:val="26"/>
        </w:rPr>
        <w:t>Пер.</w:t>
      </w:r>
      <w:r>
        <w:rPr>
          <w:spacing w:val="40"/>
          <w:sz w:val="26"/>
        </w:rPr>
        <w:t xml:space="preserve"> </w:t>
      </w:r>
      <w:r>
        <w:rPr>
          <w:sz w:val="26"/>
        </w:rPr>
        <w:t>с</w:t>
      </w:r>
      <w:r>
        <w:rPr>
          <w:spacing w:val="40"/>
          <w:sz w:val="26"/>
        </w:rPr>
        <w:t xml:space="preserve"> </w:t>
      </w:r>
      <w:r>
        <w:rPr>
          <w:sz w:val="26"/>
        </w:rPr>
        <w:t>англ.</w:t>
      </w:r>
      <w:r>
        <w:rPr>
          <w:spacing w:val="40"/>
          <w:sz w:val="26"/>
        </w:rPr>
        <w:t xml:space="preserve"> </w:t>
      </w:r>
      <w:r>
        <w:rPr>
          <w:sz w:val="26"/>
        </w:rPr>
        <w:t>Л.Я.</w:t>
      </w:r>
      <w:r>
        <w:rPr>
          <w:spacing w:val="40"/>
          <w:sz w:val="26"/>
        </w:rPr>
        <w:t xml:space="preserve"> </w:t>
      </w:r>
      <w:proofErr w:type="spellStart"/>
      <w:r>
        <w:rPr>
          <w:sz w:val="26"/>
        </w:rPr>
        <w:t>Гальперштейна</w:t>
      </w:r>
      <w:proofErr w:type="spellEnd"/>
      <w:r>
        <w:rPr>
          <w:sz w:val="26"/>
        </w:rPr>
        <w:t>.</w:t>
      </w:r>
      <w:r>
        <w:rPr>
          <w:spacing w:val="40"/>
          <w:sz w:val="26"/>
        </w:rPr>
        <w:t xml:space="preserve"> </w:t>
      </w:r>
      <w:r>
        <w:rPr>
          <w:sz w:val="26"/>
        </w:rPr>
        <w:t>–</w:t>
      </w:r>
      <w:r>
        <w:rPr>
          <w:spacing w:val="40"/>
          <w:sz w:val="26"/>
        </w:rPr>
        <w:t xml:space="preserve"> </w:t>
      </w:r>
      <w:r>
        <w:rPr>
          <w:sz w:val="26"/>
        </w:rPr>
        <w:t xml:space="preserve">М.: </w:t>
      </w:r>
      <w:proofErr w:type="spellStart"/>
      <w:r>
        <w:rPr>
          <w:sz w:val="26"/>
        </w:rPr>
        <w:t>Росмэн</w:t>
      </w:r>
      <w:proofErr w:type="spellEnd"/>
      <w:r>
        <w:rPr>
          <w:sz w:val="26"/>
        </w:rPr>
        <w:t>, 1997.</w:t>
      </w:r>
    </w:p>
    <w:p w:rsidR="00F2546B" w:rsidRDefault="001E25E0">
      <w:pPr>
        <w:pStyle w:val="a4"/>
        <w:numPr>
          <w:ilvl w:val="0"/>
          <w:numId w:val="23"/>
        </w:numPr>
        <w:tabs>
          <w:tab w:val="left" w:pos="480"/>
        </w:tabs>
        <w:spacing w:line="298" w:lineRule="exact"/>
        <w:ind w:left="480" w:hanging="258"/>
        <w:rPr>
          <w:sz w:val="26"/>
        </w:rPr>
      </w:pPr>
      <w:proofErr w:type="spellStart"/>
      <w:r>
        <w:rPr>
          <w:sz w:val="26"/>
        </w:rPr>
        <w:t>Гукасова</w:t>
      </w:r>
      <w:proofErr w:type="spellEnd"/>
      <w:r>
        <w:rPr>
          <w:spacing w:val="-6"/>
          <w:sz w:val="26"/>
        </w:rPr>
        <w:t xml:space="preserve"> </w:t>
      </w:r>
      <w:r>
        <w:rPr>
          <w:sz w:val="26"/>
        </w:rPr>
        <w:t>А.М.</w:t>
      </w:r>
      <w:r>
        <w:rPr>
          <w:spacing w:val="-7"/>
          <w:sz w:val="26"/>
        </w:rPr>
        <w:t xml:space="preserve"> </w:t>
      </w:r>
      <w:r>
        <w:rPr>
          <w:sz w:val="26"/>
        </w:rPr>
        <w:t>Рукоделие</w:t>
      </w:r>
      <w:r>
        <w:rPr>
          <w:spacing w:val="-9"/>
          <w:sz w:val="26"/>
        </w:rPr>
        <w:t xml:space="preserve"> </w:t>
      </w:r>
      <w:r>
        <w:rPr>
          <w:sz w:val="26"/>
        </w:rPr>
        <w:t>в</w:t>
      </w:r>
      <w:r>
        <w:rPr>
          <w:spacing w:val="-8"/>
          <w:sz w:val="26"/>
        </w:rPr>
        <w:t xml:space="preserve"> </w:t>
      </w:r>
      <w:r>
        <w:rPr>
          <w:sz w:val="26"/>
        </w:rPr>
        <w:t>начальных</w:t>
      </w:r>
      <w:r>
        <w:rPr>
          <w:spacing w:val="-7"/>
          <w:sz w:val="26"/>
        </w:rPr>
        <w:t xml:space="preserve"> </w:t>
      </w:r>
      <w:r>
        <w:rPr>
          <w:sz w:val="26"/>
        </w:rPr>
        <w:t>классах.</w:t>
      </w:r>
      <w:r>
        <w:rPr>
          <w:spacing w:val="-4"/>
          <w:sz w:val="26"/>
        </w:rPr>
        <w:t xml:space="preserve"> </w:t>
      </w:r>
      <w:r>
        <w:rPr>
          <w:sz w:val="26"/>
        </w:rPr>
        <w:t>-</w:t>
      </w:r>
      <w:r>
        <w:rPr>
          <w:spacing w:val="-9"/>
          <w:sz w:val="26"/>
        </w:rPr>
        <w:t xml:space="preserve"> </w:t>
      </w:r>
      <w:r>
        <w:rPr>
          <w:sz w:val="26"/>
        </w:rPr>
        <w:t>М.:</w:t>
      </w:r>
      <w:r>
        <w:rPr>
          <w:spacing w:val="-7"/>
          <w:sz w:val="26"/>
        </w:rPr>
        <w:t xml:space="preserve"> </w:t>
      </w:r>
      <w:r>
        <w:rPr>
          <w:sz w:val="26"/>
        </w:rPr>
        <w:t>Просвещение,</w:t>
      </w:r>
      <w:r>
        <w:rPr>
          <w:spacing w:val="-8"/>
          <w:sz w:val="26"/>
        </w:rPr>
        <w:t xml:space="preserve"> </w:t>
      </w:r>
      <w:r>
        <w:rPr>
          <w:spacing w:val="-2"/>
          <w:sz w:val="26"/>
        </w:rPr>
        <w:t>1985.</w:t>
      </w:r>
    </w:p>
    <w:p w:rsidR="00F2546B" w:rsidRDefault="001E25E0">
      <w:pPr>
        <w:pStyle w:val="a4"/>
        <w:numPr>
          <w:ilvl w:val="0"/>
          <w:numId w:val="23"/>
        </w:numPr>
        <w:tabs>
          <w:tab w:val="left" w:pos="480"/>
        </w:tabs>
        <w:ind w:left="222" w:right="538" w:firstLine="0"/>
        <w:rPr>
          <w:sz w:val="26"/>
        </w:rPr>
      </w:pPr>
      <w:proofErr w:type="spellStart"/>
      <w:r>
        <w:rPr>
          <w:sz w:val="26"/>
        </w:rPr>
        <w:t>Гульянц</w:t>
      </w:r>
      <w:proofErr w:type="spellEnd"/>
      <w:r>
        <w:rPr>
          <w:spacing w:val="-4"/>
          <w:sz w:val="26"/>
        </w:rPr>
        <w:t xml:space="preserve"> </w:t>
      </w:r>
      <w:r>
        <w:rPr>
          <w:sz w:val="26"/>
        </w:rPr>
        <w:t>Э.К.,</w:t>
      </w:r>
      <w:r>
        <w:rPr>
          <w:spacing w:val="-5"/>
          <w:sz w:val="26"/>
        </w:rPr>
        <w:t xml:space="preserve"> </w:t>
      </w:r>
      <w:proofErr w:type="spellStart"/>
      <w:r>
        <w:rPr>
          <w:sz w:val="26"/>
        </w:rPr>
        <w:t>Базик</w:t>
      </w:r>
      <w:proofErr w:type="spellEnd"/>
      <w:r>
        <w:rPr>
          <w:spacing w:val="-6"/>
          <w:sz w:val="26"/>
        </w:rPr>
        <w:t xml:space="preserve"> </w:t>
      </w:r>
      <w:r>
        <w:rPr>
          <w:sz w:val="26"/>
        </w:rPr>
        <w:t>И.</w:t>
      </w:r>
      <w:proofErr w:type="gramStart"/>
      <w:r>
        <w:rPr>
          <w:sz w:val="26"/>
        </w:rPr>
        <w:t>Я.</w:t>
      </w:r>
      <w:proofErr w:type="gramEnd"/>
      <w:r>
        <w:rPr>
          <w:spacing w:val="-3"/>
          <w:sz w:val="26"/>
        </w:rPr>
        <w:t xml:space="preserve"> </w:t>
      </w:r>
      <w:r>
        <w:rPr>
          <w:sz w:val="26"/>
        </w:rPr>
        <w:t>Что</w:t>
      </w:r>
      <w:r>
        <w:rPr>
          <w:spacing w:val="-3"/>
          <w:sz w:val="26"/>
        </w:rPr>
        <w:t xml:space="preserve"> </w:t>
      </w:r>
      <w:r>
        <w:rPr>
          <w:sz w:val="26"/>
        </w:rPr>
        <w:t>можно</w:t>
      </w:r>
      <w:r>
        <w:rPr>
          <w:spacing w:val="-5"/>
          <w:sz w:val="26"/>
        </w:rPr>
        <w:t xml:space="preserve"> </w:t>
      </w:r>
      <w:r>
        <w:rPr>
          <w:sz w:val="26"/>
        </w:rPr>
        <w:t>сделать</w:t>
      </w:r>
      <w:r>
        <w:rPr>
          <w:spacing w:val="-5"/>
          <w:sz w:val="26"/>
        </w:rPr>
        <w:t xml:space="preserve"> </w:t>
      </w:r>
      <w:r>
        <w:rPr>
          <w:sz w:val="26"/>
        </w:rPr>
        <w:t>из</w:t>
      </w:r>
      <w:r>
        <w:rPr>
          <w:spacing w:val="-5"/>
          <w:sz w:val="26"/>
        </w:rPr>
        <w:t xml:space="preserve"> </w:t>
      </w:r>
      <w:r>
        <w:rPr>
          <w:sz w:val="26"/>
        </w:rPr>
        <w:t>природного</w:t>
      </w:r>
      <w:r>
        <w:rPr>
          <w:spacing w:val="-3"/>
          <w:sz w:val="26"/>
        </w:rPr>
        <w:t xml:space="preserve"> </w:t>
      </w:r>
      <w:r>
        <w:rPr>
          <w:sz w:val="26"/>
        </w:rPr>
        <w:t>материала:</w:t>
      </w:r>
      <w:r>
        <w:rPr>
          <w:spacing w:val="-2"/>
          <w:sz w:val="26"/>
        </w:rPr>
        <w:t xml:space="preserve"> </w:t>
      </w:r>
      <w:r>
        <w:rPr>
          <w:sz w:val="26"/>
        </w:rPr>
        <w:t>книга</w:t>
      </w:r>
      <w:r>
        <w:rPr>
          <w:spacing w:val="-5"/>
          <w:sz w:val="26"/>
        </w:rPr>
        <w:t xml:space="preserve"> </w:t>
      </w:r>
      <w:r>
        <w:rPr>
          <w:sz w:val="26"/>
        </w:rPr>
        <w:t>для воспитателя детского сада, 2-е издание, доработанное. - М.: Просвещение, 1991.</w:t>
      </w:r>
    </w:p>
    <w:p w:rsidR="00F2546B" w:rsidRDefault="001E25E0">
      <w:pPr>
        <w:pStyle w:val="a4"/>
        <w:numPr>
          <w:ilvl w:val="0"/>
          <w:numId w:val="23"/>
        </w:numPr>
        <w:tabs>
          <w:tab w:val="left" w:pos="653"/>
          <w:tab w:val="left" w:pos="2188"/>
          <w:tab w:val="left" w:pos="2920"/>
          <w:tab w:val="left" w:pos="4529"/>
          <w:tab w:val="left" w:pos="5011"/>
          <w:tab w:val="left" w:pos="6966"/>
          <w:tab w:val="left" w:pos="8061"/>
          <w:tab w:val="left" w:pos="8429"/>
          <w:tab w:val="left" w:pos="9297"/>
        </w:tabs>
        <w:spacing w:before="1" w:line="298" w:lineRule="exact"/>
        <w:ind w:left="653" w:hanging="431"/>
        <w:rPr>
          <w:sz w:val="26"/>
        </w:rPr>
      </w:pPr>
      <w:r>
        <w:rPr>
          <w:spacing w:val="-2"/>
          <w:sz w:val="26"/>
        </w:rPr>
        <w:t>Дубровская</w:t>
      </w:r>
      <w:r>
        <w:rPr>
          <w:sz w:val="26"/>
        </w:rPr>
        <w:tab/>
      </w:r>
      <w:r>
        <w:rPr>
          <w:spacing w:val="-4"/>
          <w:sz w:val="26"/>
        </w:rPr>
        <w:t>Н.В.</w:t>
      </w:r>
      <w:r>
        <w:rPr>
          <w:sz w:val="26"/>
        </w:rPr>
        <w:tab/>
      </w:r>
      <w:r>
        <w:rPr>
          <w:spacing w:val="-2"/>
          <w:sz w:val="26"/>
        </w:rPr>
        <w:t>Аппликация</w:t>
      </w:r>
      <w:r>
        <w:rPr>
          <w:sz w:val="26"/>
        </w:rPr>
        <w:tab/>
      </w:r>
      <w:r>
        <w:rPr>
          <w:spacing w:val="-5"/>
          <w:sz w:val="26"/>
        </w:rPr>
        <w:t>из</w:t>
      </w:r>
      <w:r>
        <w:rPr>
          <w:sz w:val="26"/>
        </w:rPr>
        <w:tab/>
      </w:r>
      <w:r>
        <w:rPr>
          <w:spacing w:val="-2"/>
          <w:sz w:val="26"/>
        </w:rPr>
        <w:t>гофрированной</w:t>
      </w:r>
      <w:r>
        <w:rPr>
          <w:sz w:val="26"/>
        </w:rPr>
        <w:tab/>
      </w:r>
      <w:r>
        <w:rPr>
          <w:spacing w:val="-2"/>
          <w:sz w:val="26"/>
        </w:rPr>
        <w:t>бумаги.</w:t>
      </w:r>
      <w:r>
        <w:rPr>
          <w:sz w:val="26"/>
        </w:rPr>
        <w:tab/>
      </w:r>
      <w:r>
        <w:rPr>
          <w:spacing w:val="-10"/>
          <w:sz w:val="26"/>
        </w:rPr>
        <w:t>–</w:t>
      </w:r>
      <w:r>
        <w:rPr>
          <w:sz w:val="26"/>
        </w:rPr>
        <w:tab/>
      </w:r>
      <w:r>
        <w:rPr>
          <w:spacing w:val="-2"/>
          <w:sz w:val="26"/>
        </w:rPr>
        <w:t>СПб</w:t>
      </w:r>
      <w:proofErr w:type="gramStart"/>
      <w:r>
        <w:rPr>
          <w:spacing w:val="-2"/>
          <w:sz w:val="26"/>
        </w:rPr>
        <w:t>.:</w:t>
      </w:r>
      <w:r>
        <w:rPr>
          <w:sz w:val="26"/>
        </w:rPr>
        <w:tab/>
      </w:r>
      <w:proofErr w:type="gramEnd"/>
      <w:r>
        <w:rPr>
          <w:spacing w:val="-5"/>
          <w:sz w:val="26"/>
        </w:rPr>
        <w:t>ООО</w:t>
      </w:r>
    </w:p>
    <w:p w:rsidR="00F2546B" w:rsidRDefault="001E25E0">
      <w:pPr>
        <w:pStyle w:val="a3"/>
        <w:spacing w:line="298" w:lineRule="exact"/>
      </w:pPr>
      <w:r>
        <w:rPr>
          <w:spacing w:val="-2"/>
        </w:rPr>
        <w:t>«ИЗДАТЕЛЬСТВО</w:t>
      </w:r>
      <w:r>
        <w:rPr>
          <w:spacing w:val="5"/>
        </w:rPr>
        <w:t xml:space="preserve"> </w:t>
      </w:r>
      <w:r>
        <w:rPr>
          <w:spacing w:val="-2"/>
        </w:rPr>
        <w:t>ДЕТСТВО-ПРЕСС»,</w:t>
      </w:r>
      <w:r>
        <w:rPr>
          <w:spacing w:val="6"/>
        </w:rPr>
        <w:t xml:space="preserve"> </w:t>
      </w:r>
      <w:r>
        <w:rPr>
          <w:spacing w:val="-2"/>
        </w:rPr>
        <w:t>2013.</w:t>
      </w:r>
    </w:p>
    <w:p w:rsidR="00F2546B" w:rsidRDefault="001E25E0">
      <w:pPr>
        <w:pStyle w:val="a4"/>
        <w:numPr>
          <w:ilvl w:val="0"/>
          <w:numId w:val="23"/>
        </w:numPr>
        <w:tabs>
          <w:tab w:val="left" w:pos="535"/>
        </w:tabs>
        <w:spacing w:before="1"/>
        <w:ind w:left="222" w:right="222" w:firstLine="0"/>
        <w:rPr>
          <w:sz w:val="26"/>
        </w:rPr>
      </w:pPr>
      <w:r>
        <w:rPr>
          <w:sz w:val="26"/>
        </w:rPr>
        <w:t>Дубровская</w:t>
      </w:r>
      <w:r>
        <w:rPr>
          <w:spacing w:val="40"/>
          <w:sz w:val="26"/>
        </w:rPr>
        <w:t xml:space="preserve"> </w:t>
      </w:r>
      <w:r>
        <w:rPr>
          <w:sz w:val="26"/>
        </w:rPr>
        <w:t>Н.В.</w:t>
      </w:r>
      <w:r>
        <w:rPr>
          <w:spacing w:val="40"/>
          <w:sz w:val="26"/>
        </w:rPr>
        <w:t xml:space="preserve"> </w:t>
      </w:r>
      <w:r>
        <w:rPr>
          <w:sz w:val="26"/>
        </w:rPr>
        <w:t>Витражи</w:t>
      </w:r>
      <w:r>
        <w:rPr>
          <w:spacing w:val="40"/>
          <w:sz w:val="26"/>
        </w:rPr>
        <w:t xml:space="preserve"> </w:t>
      </w:r>
      <w:r>
        <w:rPr>
          <w:sz w:val="26"/>
        </w:rPr>
        <w:t>из</w:t>
      </w:r>
      <w:r>
        <w:rPr>
          <w:spacing w:val="40"/>
          <w:sz w:val="26"/>
        </w:rPr>
        <w:t xml:space="preserve"> </w:t>
      </w:r>
      <w:r>
        <w:rPr>
          <w:sz w:val="26"/>
        </w:rPr>
        <w:t>цветной</w:t>
      </w:r>
      <w:r>
        <w:rPr>
          <w:spacing w:val="40"/>
          <w:sz w:val="26"/>
        </w:rPr>
        <w:t xml:space="preserve"> </w:t>
      </w:r>
      <w:r>
        <w:rPr>
          <w:sz w:val="26"/>
        </w:rPr>
        <w:t>бумаги.</w:t>
      </w:r>
      <w:r>
        <w:rPr>
          <w:spacing w:val="40"/>
          <w:sz w:val="26"/>
        </w:rPr>
        <w:t xml:space="preserve"> </w:t>
      </w:r>
      <w:r>
        <w:rPr>
          <w:sz w:val="26"/>
        </w:rPr>
        <w:t>–</w:t>
      </w:r>
      <w:r>
        <w:rPr>
          <w:spacing w:val="40"/>
          <w:sz w:val="26"/>
        </w:rPr>
        <w:t xml:space="preserve"> </w:t>
      </w:r>
      <w:r>
        <w:rPr>
          <w:sz w:val="26"/>
        </w:rPr>
        <w:t>СПб</w:t>
      </w:r>
      <w:proofErr w:type="gramStart"/>
      <w:r>
        <w:rPr>
          <w:sz w:val="26"/>
        </w:rPr>
        <w:t>.:</w:t>
      </w:r>
      <w:r>
        <w:rPr>
          <w:spacing w:val="40"/>
          <w:sz w:val="26"/>
        </w:rPr>
        <w:t xml:space="preserve"> </w:t>
      </w:r>
      <w:proofErr w:type="gramEnd"/>
      <w:r>
        <w:rPr>
          <w:sz w:val="26"/>
        </w:rPr>
        <w:t>ООО</w:t>
      </w:r>
      <w:r>
        <w:rPr>
          <w:spacing w:val="40"/>
          <w:sz w:val="26"/>
        </w:rPr>
        <w:t xml:space="preserve"> </w:t>
      </w:r>
      <w:r>
        <w:rPr>
          <w:sz w:val="26"/>
        </w:rPr>
        <w:t>«ИЗДАТЕЛЬСТВО ДЕТСТВО-ПРЕСС», 2010.</w:t>
      </w:r>
    </w:p>
    <w:p w:rsidR="00F2546B" w:rsidRDefault="001E25E0">
      <w:pPr>
        <w:pStyle w:val="a4"/>
        <w:numPr>
          <w:ilvl w:val="0"/>
          <w:numId w:val="23"/>
        </w:numPr>
        <w:tabs>
          <w:tab w:val="left" w:pos="533"/>
        </w:tabs>
        <w:spacing w:line="298" w:lineRule="exact"/>
        <w:ind w:left="533" w:hanging="311"/>
        <w:rPr>
          <w:sz w:val="26"/>
        </w:rPr>
      </w:pPr>
      <w:r>
        <w:rPr>
          <w:sz w:val="26"/>
        </w:rPr>
        <w:t>Дубровская</w:t>
      </w:r>
      <w:r>
        <w:rPr>
          <w:spacing w:val="44"/>
          <w:sz w:val="26"/>
        </w:rPr>
        <w:t xml:space="preserve"> </w:t>
      </w:r>
      <w:r>
        <w:rPr>
          <w:sz w:val="26"/>
        </w:rPr>
        <w:t>Н.В.</w:t>
      </w:r>
      <w:r>
        <w:rPr>
          <w:spacing w:val="44"/>
          <w:sz w:val="26"/>
        </w:rPr>
        <w:t xml:space="preserve"> </w:t>
      </w:r>
      <w:r>
        <w:rPr>
          <w:sz w:val="26"/>
        </w:rPr>
        <w:t>Коллаж.</w:t>
      </w:r>
      <w:r>
        <w:rPr>
          <w:spacing w:val="45"/>
          <w:sz w:val="26"/>
        </w:rPr>
        <w:t xml:space="preserve"> </w:t>
      </w:r>
      <w:r>
        <w:rPr>
          <w:sz w:val="26"/>
        </w:rPr>
        <w:t>–</w:t>
      </w:r>
      <w:r>
        <w:rPr>
          <w:spacing w:val="44"/>
          <w:sz w:val="26"/>
        </w:rPr>
        <w:t xml:space="preserve"> </w:t>
      </w:r>
      <w:r>
        <w:rPr>
          <w:sz w:val="26"/>
        </w:rPr>
        <w:t>СПб</w:t>
      </w:r>
      <w:proofErr w:type="gramStart"/>
      <w:r>
        <w:rPr>
          <w:sz w:val="26"/>
        </w:rPr>
        <w:t>.:</w:t>
      </w:r>
      <w:r>
        <w:rPr>
          <w:spacing w:val="43"/>
          <w:sz w:val="26"/>
        </w:rPr>
        <w:t xml:space="preserve"> </w:t>
      </w:r>
      <w:proofErr w:type="gramEnd"/>
      <w:r>
        <w:rPr>
          <w:sz w:val="26"/>
        </w:rPr>
        <w:t>ООО</w:t>
      </w:r>
      <w:r>
        <w:rPr>
          <w:spacing w:val="43"/>
          <w:sz w:val="26"/>
        </w:rPr>
        <w:t xml:space="preserve"> </w:t>
      </w:r>
      <w:r>
        <w:rPr>
          <w:sz w:val="26"/>
        </w:rPr>
        <w:t>«ИЗДАТЕЛЬСТВО</w:t>
      </w:r>
      <w:r>
        <w:rPr>
          <w:spacing w:val="43"/>
          <w:sz w:val="26"/>
        </w:rPr>
        <w:t xml:space="preserve"> </w:t>
      </w:r>
      <w:r>
        <w:rPr>
          <w:sz w:val="26"/>
        </w:rPr>
        <w:t>ДЕТСТВО-</w:t>
      </w:r>
      <w:r>
        <w:rPr>
          <w:spacing w:val="-2"/>
          <w:sz w:val="26"/>
        </w:rPr>
        <w:t>ПРЕСС»,</w:t>
      </w:r>
    </w:p>
    <w:p w:rsidR="00F2546B" w:rsidRDefault="001E25E0">
      <w:pPr>
        <w:pStyle w:val="a3"/>
        <w:spacing w:line="298" w:lineRule="exact"/>
      </w:pPr>
      <w:r>
        <w:rPr>
          <w:spacing w:val="-2"/>
        </w:rPr>
        <w:t>2013.</w:t>
      </w:r>
    </w:p>
    <w:p w:rsidR="00F2546B" w:rsidRDefault="001E25E0">
      <w:pPr>
        <w:pStyle w:val="a4"/>
        <w:numPr>
          <w:ilvl w:val="0"/>
          <w:numId w:val="23"/>
        </w:numPr>
        <w:tabs>
          <w:tab w:val="left" w:pos="634"/>
        </w:tabs>
        <w:spacing w:before="2"/>
        <w:ind w:left="634" w:hanging="412"/>
        <w:rPr>
          <w:sz w:val="26"/>
        </w:rPr>
      </w:pPr>
      <w:r>
        <w:rPr>
          <w:sz w:val="26"/>
        </w:rPr>
        <w:t>Дубровская</w:t>
      </w:r>
      <w:r>
        <w:rPr>
          <w:spacing w:val="15"/>
          <w:sz w:val="26"/>
        </w:rPr>
        <w:t xml:space="preserve"> </w:t>
      </w:r>
      <w:r>
        <w:rPr>
          <w:sz w:val="26"/>
        </w:rPr>
        <w:t>Н.В.</w:t>
      </w:r>
      <w:r>
        <w:rPr>
          <w:spacing w:val="14"/>
          <w:sz w:val="26"/>
        </w:rPr>
        <w:t xml:space="preserve"> </w:t>
      </w:r>
      <w:r>
        <w:rPr>
          <w:sz w:val="26"/>
        </w:rPr>
        <w:t>Мозаика.</w:t>
      </w:r>
      <w:r>
        <w:rPr>
          <w:spacing w:val="17"/>
          <w:sz w:val="26"/>
        </w:rPr>
        <w:t xml:space="preserve"> </w:t>
      </w:r>
      <w:r>
        <w:rPr>
          <w:sz w:val="26"/>
        </w:rPr>
        <w:t>–</w:t>
      </w:r>
      <w:r>
        <w:rPr>
          <w:spacing w:val="13"/>
          <w:sz w:val="26"/>
        </w:rPr>
        <w:t xml:space="preserve"> </w:t>
      </w:r>
      <w:r>
        <w:rPr>
          <w:sz w:val="26"/>
        </w:rPr>
        <w:t>СПб</w:t>
      </w:r>
      <w:proofErr w:type="gramStart"/>
      <w:r>
        <w:rPr>
          <w:sz w:val="26"/>
        </w:rPr>
        <w:t>.:</w:t>
      </w:r>
      <w:r>
        <w:rPr>
          <w:spacing w:val="12"/>
          <w:sz w:val="26"/>
        </w:rPr>
        <w:t xml:space="preserve"> </w:t>
      </w:r>
      <w:proofErr w:type="gramEnd"/>
      <w:r>
        <w:rPr>
          <w:sz w:val="26"/>
        </w:rPr>
        <w:t>ООО</w:t>
      </w:r>
      <w:r>
        <w:rPr>
          <w:spacing w:val="15"/>
          <w:sz w:val="26"/>
        </w:rPr>
        <w:t xml:space="preserve"> </w:t>
      </w:r>
      <w:r>
        <w:rPr>
          <w:sz w:val="26"/>
        </w:rPr>
        <w:t>«ИЗДАТЕЛЬСТВО</w:t>
      </w:r>
      <w:r>
        <w:rPr>
          <w:spacing w:val="14"/>
          <w:sz w:val="26"/>
        </w:rPr>
        <w:t xml:space="preserve"> </w:t>
      </w:r>
      <w:r>
        <w:rPr>
          <w:sz w:val="26"/>
        </w:rPr>
        <w:t>ДЕТСТВО-</w:t>
      </w:r>
      <w:r>
        <w:rPr>
          <w:spacing w:val="-2"/>
          <w:sz w:val="26"/>
        </w:rPr>
        <w:t>ПРЕСС»,</w:t>
      </w:r>
    </w:p>
    <w:p w:rsidR="00F2546B" w:rsidRDefault="001E25E0">
      <w:pPr>
        <w:pStyle w:val="a3"/>
        <w:spacing w:before="1" w:line="298" w:lineRule="exact"/>
      </w:pPr>
      <w:r>
        <w:rPr>
          <w:spacing w:val="-2"/>
        </w:rPr>
        <w:t>2014.</w:t>
      </w:r>
    </w:p>
    <w:p w:rsidR="00F2546B" w:rsidRDefault="001E25E0">
      <w:pPr>
        <w:pStyle w:val="a4"/>
        <w:numPr>
          <w:ilvl w:val="0"/>
          <w:numId w:val="23"/>
        </w:numPr>
        <w:tabs>
          <w:tab w:val="left" w:pos="656"/>
        </w:tabs>
        <w:ind w:left="222" w:right="225" w:firstLine="0"/>
        <w:rPr>
          <w:sz w:val="26"/>
        </w:rPr>
      </w:pPr>
      <w:r>
        <w:rPr>
          <w:sz w:val="26"/>
        </w:rPr>
        <w:t>Дубровская</w:t>
      </w:r>
      <w:r>
        <w:rPr>
          <w:spacing w:val="40"/>
          <w:sz w:val="26"/>
        </w:rPr>
        <w:t xml:space="preserve"> </w:t>
      </w:r>
      <w:r>
        <w:rPr>
          <w:sz w:val="26"/>
        </w:rPr>
        <w:t>Н.В.</w:t>
      </w:r>
      <w:r>
        <w:rPr>
          <w:spacing w:val="40"/>
          <w:sz w:val="26"/>
        </w:rPr>
        <w:t xml:space="preserve"> </w:t>
      </w:r>
      <w:r>
        <w:rPr>
          <w:sz w:val="26"/>
        </w:rPr>
        <w:t>Подарки</w:t>
      </w:r>
      <w:r>
        <w:rPr>
          <w:spacing w:val="40"/>
          <w:sz w:val="26"/>
        </w:rPr>
        <w:t xml:space="preserve"> </w:t>
      </w:r>
      <w:r>
        <w:rPr>
          <w:sz w:val="26"/>
        </w:rPr>
        <w:t>для</w:t>
      </w:r>
      <w:r>
        <w:rPr>
          <w:spacing w:val="40"/>
          <w:sz w:val="26"/>
        </w:rPr>
        <w:t xml:space="preserve"> </w:t>
      </w:r>
      <w:r>
        <w:rPr>
          <w:sz w:val="26"/>
        </w:rPr>
        <w:t>мамы.</w:t>
      </w:r>
      <w:r>
        <w:rPr>
          <w:spacing w:val="40"/>
          <w:sz w:val="26"/>
        </w:rPr>
        <w:t xml:space="preserve"> </w:t>
      </w:r>
      <w:r>
        <w:rPr>
          <w:sz w:val="26"/>
        </w:rPr>
        <w:t>Поделки</w:t>
      </w:r>
      <w:r>
        <w:rPr>
          <w:spacing w:val="40"/>
          <w:sz w:val="26"/>
        </w:rPr>
        <w:t xml:space="preserve"> </w:t>
      </w:r>
      <w:proofErr w:type="gramStart"/>
      <w:r>
        <w:rPr>
          <w:sz w:val="26"/>
        </w:rPr>
        <w:t>к</w:t>
      </w:r>
      <w:proofErr w:type="gramEnd"/>
      <w:r>
        <w:rPr>
          <w:spacing w:val="40"/>
          <w:sz w:val="26"/>
        </w:rPr>
        <w:t xml:space="preserve"> </w:t>
      </w:r>
      <w:r>
        <w:rPr>
          <w:sz w:val="26"/>
        </w:rPr>
        <w:t>Дню</w:t>
      </w:r>
      <w:r>
        <w:rPr>
          <w:spacing w:val="40"/>
          <w:sz w:val="26"/>
        </w:rPr>
        <w:t xml:space="preserve"> </w:t>
      </w:r>
      <w:r>
        <w:rPr>
          <w:sz w:val="26"/>
        </w:rPr>
        <w:t>рождения,</w:t>
      </w:r>
      <w:r>
        <w:rPr>
          <w:spacing w:val="40"/>
          <w:sz w:val="26"/>
        </w:rPr>
        <w:t xml:space="preserve"> </w:t>
      </w:r>
      <w:r>
        <w:rPr>
          <w:sz w:val="26"/>
        </w:rPr>
        <w:t>8</w:t>
      </w:r>
      <w:r>
        <w:rPr>
          <w:spacing w:val="40"/>
          <w:sz w:val="26"/>
        </w:rPr>
        <w:t xml:space="preserve"> </w:t>
      </w:r>
      <w:r>
        <w:rPr>
          <w:sz w:val="26"/>
        </w:rPr>
        <w:t>Марта,</w:t>
      </w:r>
      <w:r>
        <w:rPr>
          <w:spacing w:val="40"/>
          <w:sz w:val="26"/>
        </w:rPr>
        <w:t xml:space="preserve"> </w:t>
      </w:r>
      <w:r>
        <w:rPr>
          <w:sz w:val="26"/>
        </w:rPr>
        <w:t>Дню Матери. – СПб</w:t>
      </w:r>
      <w:proofErr w:type="gramStart"/>
      <w:r>
        <w:rPr>
          <w:sz w:val="26"/>
        </w:rPr>
        <w:t xml:space="preserve">.: </w:t>
      </w:r>
      <w:proofErr w:type="gramEnd"/>
      <w:r>
        <w:rPr>
          <w:sz w:val="26"/>
        </w:rPr>
        <w:t>ООО «ИЗДАТЕЛЬСТВО ДЕТСТВО-ПРЕСС», 2014.</w:t>
      </w:r>
    </w:p>
    <w:p w:rsidR="00F2546B" w:rsidRDefault="001E25E0">
      <w:pPr>
        <w:pStyle w:val="a4"/>
        <w:numPr>
          <w:ilvl w:val="0"/>
          <w:numId w:val="23"/>
        </w:numPr>
        <w:tabs>
          <w:tab w:val="left" w:pos="723"/>
        </w:tabs>
        <w:spacing w:line="299" w:lineRule="exact"/>
        <w:ind w:left="723" w:hanging="501"/>
        <w:rPr>
          <w:sz w:val="26"/>
        </w:rPr>
      </w:pPr>
      <w:r>
        <w:rPr>
          <w:sz w:val="26"/>
        </w:rPr>
        <w:t>Дубровская</w:t>
      </w:r>
      <w:r>
        <w:rPr>
          <w:spacing w:val="71"/>
          <w:w w:val="150"/>
          <w:sz w:val="26"/>
        </w:rPr>
        <w:t xml:space="preserve"> </w:t>
      </w:r>
      <w:r>
        <w:rPr>
          <w:sz w:val="26"/>
        </w:rPr>
        <w:t>Н.В.</w:t>
      </w:r>
      <w:r>
        <w:rPr>
          <w:spacing w:val="74"/>
          <w:w w:val="150"/>
          <w:sz w:val="26"/>
        </w:rPr>
        <w:t xml:space="preserve"> </w:t>
      </w:r>
      <w:r>
        <w:rPr>
          <w:sz w:val="26"/>
        </w:rPr>
        <w:t>Чудесные</w:t>
      </w:r>
      <w:r>
        <w:rPr>
          <w:spacing w:val="72"/>
          <w:w w:val="150"/>
          <w:sz w:val="26"/>
        </w:rPr>
        <w:t xml:space="preserve"> </w:t>
      </w:r>
      <w:r>
        <w:rPr>
          <w:sz w:val="26"/>
        </w:rPr>
        <w:t>тарелочки.</w:t>
      </w:r>
      <w:r>
        <w:rPr>
          <w:spacing w:val="74"/>
          <w:w w:val="150"/>
          <w:sz w:val="26"/>
        </w:rPr>
        <w:t xml:space="preserve"> </w:t>
      </w:r>
      <w:r>
        <w:rPr>
          <w:sz w:val="26"/>
        </w:rPr>
        <w:t>Поделки</w:t>
      </w:r>
      <w:r>
        <w:rPr>
          <w:spacing w:val="72"/>
          <w:w w:val="150"/>
          <w:sz w:val="26"/>
        </w:rPr>
        <w:t xml:space="preserve"> </w:t>
      </w:r>
      <w:r>
        <w:rPr>
          <w:sz w:val="26"/>
        </w:rPr>
        <w:t>из</w:t>
      </w:r>
      <w:r>
        <w:rPr>
          <w:spacing w:val="73"/>
          <w:w w:val="150"/>
          <w:sz w:val="26"/>
        </w:rPr>
        <w:t xml:space="preserve"> </w:t>
      </w:r>
      <w:r>
        <w:rPr>
          <w:sz w:val="26"/>
        </w:rPr>
        <w:t>тарелки.</w:t>
      </w:r>
      <w:r>
        <w:rPr>
          <w:spacing w:val="75"/>
          <w:w w:val="150"/>
          <w:sz w:val="26"/>
        </w:rPr>
        <w:t xml:space="preserve"> </w:t>
      </w:r>
      <w:r>
        <w:rPr>
          <w:sz w:val="26"/>
        </w:rPr>
        <w:t>–</w:t>
      </w:r>
      <w:r>
        <w:rPr>
          <w:spacing w:val="71"/>
          <w:w w:val="150"/>
          <w:sz w:val="26"/>
        </w:rPr>
        <w:t xml:space="preserve"> </w:t>
      </w:r>
      <w:r>
        <w:rPr>
          <w:sz w:val="26"/>
        </w:rPr>
        <w:t>СПб</w:t>
      </w:r>
      <w:proofErr w:type="gramStart"/>
      <w:r>
        <w:rPr>
          <w:sz w:val="26"/>
        </w:rPr>
        <w:t>.:</w:t>
      </w:r>
      <w:r>
        <w:rPr>
          <w:spacing w:val="72"/>
          <w:w w:val="150"/>
          <w:sz w:val="26"/>
        </w:rPr>
        <w:t xml:space="preserve"> </w:t>
      </w:r>
      <w:proofErr w:type="gramEnd"/>
      <w:r>
        <w:rPr>
          <w:spacing w:val="-5"/>
          <w:sz w:val="26"/>
        </w:rPr>
        <w:t>ООО</w:t>
      </w:r>
    </w:p>
    <w:p w:rsidR="00F2546B" w:rsidRDefault="001E25E0">
      <w:pPr>
        <w:pStyle w:val="a3"/>
        <w:spacing w:line="298" w:lineRule="exact"/>
      </w:pPr>
      <w:r>
        <w:rPr>
          <w:spacing w:val="-2"/>
        </w:rPr>
        <w:t>«ИЗДАТЕЛЬСТВО</w:t>
      </w:r>
      <w:r>
        <w:rPr>
          <w:spacing w:val="5"/>
        </w:rPr>
        <w:t xml:space="preserve"> </w:t>
      </w:r>
      <w:r>
        <w:rPr>
          <w:spacing w:val="-2"/>
        </w:rPr>
        <w:t>ДЕТСТВО-ПРЕСС»,</w:t>
      </w:r>
      <w:r>
        <w:rPr>
          <w:spacing w:val="6"/>
        </w:rPr>
        <w:t xml:space="preserve"> </w:t>
      </w:r>
      <w:r>
        <w:rPr>
          <w:spacing w:val="-2"/>
        </w:rPr>
        <w:t>2014.</w:t>
      </w:r>
    </w:p>
    <w:p w:rsidR="00F2546B" w:rsidRDefault="001E25E0">
      <w:pPr>
        <w:pStyle w:val="a4"/>
        <w:numPr>
          <w:ilvl w:val="0"/>
          <w:numId w:val="23"/>
        </w:numPr>
        <w:tabs>
          <w:tab w:val="left" w:pos="620"/>
        </w:tabs>
        <w:ind w:left="222" w:right="221" w:firstLine="0"/>
        <w:jc w:val="both"/>
        <w:rPr>
          <w:sz w:val="26"/>
        </w:rPr>
      </w:pPr>
      <w:r>
        <w:rPr>
          <w:sz w:val="26"/>
        </w:rPr>
        <w:t>Конышева Н.М. Конструирование как средство развития младших школьников на уроках ручного труда: Пособие для учителей и студентов педвузов. - М.: Московский психолого-социальный институт: Флинта, 2000.</w:t>
      </w:r>
    </w:p>
    <w:p w:rsidR="00F2546B" w:rsidRDefault="001E25E0">
      <w:pPr>
        <w:pStyle w:val="a4"/>
        <w:numPr>
          <w:ilvl w:val="0"/>
          <w:numId w:val="23"/>
        </w:numPr>
        <w:tabs>
          <w:tab w:val="left" w:pos="728"/>
        </w:tabs>
        <w:ind w:left="222" w:right="222" w:firstLine="0"/>
        <w:jc w:val="both"/>
        <w:rPr>
          <w:sz w:val="26"/>
        </w:rPr>
      </w:pPr>
      <w:proofErr w:type="spellStart"/>
      <w:r>
        <w:rPr>
          <w:sz w:val="26"/>
        </w:rPr>
        <w:t>Молотобарова</w:t>
      </w:r>
      <w:proofErr w:type="spellEnd"/>
      <w:r>
        <w:rPr>
          <w:sz w:val="26"/>
        </w:rPr>
        <w:t xml:space="preserve"> О.С. Кружок изготовления игрушек-сувениров: Пособие для руководителей кружков </w:t>
      </w:r>
      <w:proofErr w:type="spellStart"/>
      <w:r>
        <w:rPr>
          <w:sz w:val="26"/>
        </w:rPr>
        <w:t>общеобразоват</w:t>
      </w:r>
      <w:proofErr w:type="spellEnd"/>
      <w:r>
        <w:rPr>
          <w:sz w:val="26"/>
        </w:rPr>
        <w:t xml:space="preserve">. </w:t>
      </w:r>
      <w:proofErr w:type="spellStart"/>
      <w:r>
        <w:rPr>
          <w:sz w:val="26"/>
        </w:rPr>
        <w:t>шк</w:t>
      </w:r>
      <w:proofErr w:type="spellEnd"/>
      <w:r>
        <w:rPr>
          <w:sz w:val="26"/>
        </w:rPr>
        <w:t xml:space="preserve">. и внеш. учреждений. – 2-е изд., – М.: </w:t>
      </w:r>
      <w:r>
        <w:rPr>
          <w:spacing w:val="-2"/>
          <w:sz w:val="26"/>
        </w:rPr>
        <w:t>Просвещение,1990.</w:t>
      </w:r>
    </w:p>
    <w:p w:rsidR="00F2546B" w:rsidRDefault="001E25E0">
      <w:pPr>
        <w:pStyle w:val="a4"/>
        <w:numPr>
          <w:ilvl w:val="0"/>
          <w:numId w:val="23"/>
        </w:numPr>
        <w:tabs>
          <w:tab w:val="left" w:pos="718"/>
        </w:tabs>
        <w:spacing w:before="1"/>
        <w:ind w:left="222" w:right="228" w:firstLine="0"/>
        <w:jc w:val="both"/>
        <w:rPr>
          <w:sz w:val="26"/>
        </w:rPr>
      </w:pPr>
      <w:r>
        <w:rPr>
          <w:sz w:val="26"/>
        </w:rPr>
        <w:t>Нагибина М.И. Чудеса из ткани своими руками. Популярное пособие для родителей и педагогов. – Ярославль: «Академия развития», 1998.</w:t>
      </w:r>
    </w:p>
    <w:p w:rsidR="00F2546B" w:rsidRDefault="00F2546B">
      <w:pPr>
        <w:jc w:val="both"/>
        <w:rPr>
          <w:sz w:val="26"/>
        </w:rPr>
        <w:sectPr w:rsidR="00F2546B">
          <w:pgSz w:w="11910" w:h="16840"/>
          <w:pgMar w:top="1040" w:right="340" w:bottom="1200" w:left="1480" w:header="0" w:footer="982" w:gutter="0"/>
          <w:cols w:space="720"/>
        </w:sectPr>
      </w:pPr>
    </w:p>
    <w:p w:rsidR="00F2546B" w:rsidRDefault="001E25E0">
      <w:pPr>
        <w:pStyle w:val="a4"/>
        <w:numPr>
          <w:ilvl w:val="0"/>
          <w:numId w:val="23"/>
        </w:numPr>
        <w:tabs>
          <w:tab w:val="left" w:pos="716"/>
        </w:tabs>
        <w:spacing w:before="67"/>
        <w:ind w:left="222" w:right="228" w:firstLine="0"/>
        <w:rPr>
          <w:sz w:val="26"/>
        </w:rPr>
      </w:pPr>
      <w:r>
        <w:rPr>
          <w:sz w:val="26"/>
        </w:rPr>
        <w:lastRenderedPageBreak/>
        <w:t>Парамонова</w:t>
      </w:r>
      <w:r>
        <w:rPr>
          <w:spacing w:val="80"/>
          <w:sz w:val="26"/>
        </w:rPr>
        <w:t xml:space="preserve"> </w:t>
      </w:r>
      <w:r>
        <w:rPr>
          <w:sz w:val="26"/>
        </w:rPr>
        <w:t>Л.</w:t>
      </w:r>
      <w:r>
        <w:rPr>
          <w:spacing w:val="80"/>
          <w:sz w:val="26"/>
        </w:rPr>
        <w:t xml:space="preserve"> </w:t>
      </w:r>
      <w:r>
        <w:rPr>
          <w:sz w:val="26"/>
        </w:rPr>
        <w:t>А.</w:t>
      </w:r>
      <w:r>
        <w:rPr>
          <w:spacing w:val="80"/>
          <w:sz w:val="26"/>
        </w:rPr>
        <w:t xml:space="preserve"> </w:t>
      </w:r>
      <w:r>
        <w:rPr>
          <w:sz w:val="26"/>
        </w:rPr>
        <w:t>Теория</w:t>
      </w:r>
      <w:r>
        <w:rPr>
          <w:spacing w:val="80"/>
          <w:sz w:val="26"/>
        </w:rPr>
        <w:t xml:space="preserve"> </w:t>
      </w:r>
      <w:r>
        <w:rPr>
          <w:sz w:val="26"/>
        </w:rPr>
        <w:t>и</w:t>
      </w:r>
      <w:r>
        <w:rPr>
          <w:spacing w:val="80"/>
          <w:sz w:val="26"/>
        </w:rPr>
        <w:t xml:space="preserve"> </w:t>
      </w:r>
      <w:r>
        <w:rPr>
          <w:sz w:val="26"/>
        </w:rPr>
        <w:t>методика</w:t>
      </w:r>
      <w:r>
        <w:rPr>
          <w:spacing w:val="80"/>
          <w:sz w:val="26"/>
        </w:rPr>
        <w:t xml:space="preserve"> </w:t>
      </w:r>
      <w:r>
        <w:rPr>
          <w:sz w:val="26"/>
        </w:rPr>
        <w:t>творческого</w:t>
      </w:r>
      <w:r>
        <w:rPr>
          <w:spacing w:val="80"/>
          <w:sz w:val="26"/>
        </w:rPr>
        <w:t xml:space="preserve"> </w:t>
      </w:r>
      <w:r>
        <w:rPr>
          <w:sz w:val="26"/>
        </w:rPr>
        <w:t>конструирования:</w:t>
      </w:r>
      <w:r>
        <w:rPr>
          <w:spacing w:val="80"/>
          <w:sz w:val="26"/>
        </w:rPr>
        <w:t xml:space="preserve"> </w:t>
      </w:r>
      <w:r>
        <w:rPr>
          <w:sz w:val="26"/>
        </w:rPr>
        <w:t xml:space="preserve">Учеб. Пособие для студ. </w:t>
      </w:r>
      <w:proofErr w:type="spellStart"/>
      <w:r>
        <w:rPr>
          <w:sz w:val="26"/>
        </w:rPr>
        <w:t>высш</w:t>
      </w:r>
      <w:proofErr w:type="spellEnd"/>
      <w:r>
        <w:rPr>
          <w:sz w:val="26"/>
        </w:rPr>
        <w:t xml:space="preserve">. </w:t>
      </w:r>
      <w:proofErr w:type="spellStart"/>
      <w:r>
        <w:rPr>
          <w:sz w:val="26"/>
        </w:rPr>
        <w:t>пед</w:t>
      </w:r>
      <w:proofErr w:type="spellEnd"/>
      <w:r>
        <w:rPr>
          <w:sz w:val="26"/>
        </w:rPr>
        <w:t xml:space="preserve">. </w:t>
      </w:r>
      <w:proofErr w:type="spellStart"/>
      <w:r>
        <w:rPr>
          <w:sz w:val="26"/>
        </w:rPr>
        <w:t>учеб</w:t>
      </w:r>
      <w:proofErr w:type="gramStart"/>
      <w:r>
        <w:rPr>
          <w:sz w:val="26"/>
        </w:rPr>
        <w:t>.з</w:t>
      </w:r>
      <w:proofErr w:type="gramEnd"/>
      <w:r>
        <w:rPr>
          <w:sz w:val="26"/>
        </w:rPr>
        <w:t>аведений</w:t>
      </w:r>
      <w:proofErr w:type="spellEnd"/>
      <w:r>
        <w:rPr>
          <w:sz w:val="26"/>
        </w:rPr>
        <w:t>. - М.: Академия, 2002.</w:t>
      </w:r>
    </w:p>
    <w:p w:rsidR="00F2546B" w:rsidRDefault="001E25E0">
      <w:pPr>
        <w:pStyle w:val="a4"/>
        <w:numPr>
          <w:ilvl w:val="0"/>
          <w:numId w:val="23"/>
        </w:numPr>
        <w:tabs>
          <w:tab w:val="left" w:pos="653"/>
        </w:tabs>
        <w:spacing w:before="2"/>
        <w:ind w:left="222" w:right="225" w:firstLine="0"/>
        <w:rPr>
          <w:sz w:val="26"/>
        </w:rPr>
      </w:pPr>
      <w:r>
        <w:rPr>
          <w:sz w:val="26"/>
        </w:rPr>
        <w:t>Подарки.</w:t>
      </w:r>
      <w:r>
        <w:rPr>
          <w:spacing w:val="38"/>
          <w:sz w:val="26"/>
        </w:rPr>
        <w:t xml:space="preserve"> </w:t>
      </w:r>
      <w:r>
        <w:rPr>
          <w:sz w:val="26"/>
        </w:rPr>
        <w:t>Техники.</w:t>
      </w:r>
      <w:r>
        <w:rPr>
          <w:spacing w:val="38"/>
          <w:sz w:val="26"/>
        </w:rPr>
        <w:t xml:space="preserve"> </w:t>
      </w:r>
      <w:r>
        <w:rPr>
          <w:sz w:val="26"/>
        </w:rPr>
        <w:t>Приемы.</w:t>
      </w:r>
      <w:r>
        <w:rPr>
          <w:spacing w:val="40"/>
          <w:sz w:val="26"/>
        </w:rPr>
        <w:t xml:space="preserve"> </w:t>
      </w:r>
      <w:r>
        <w:rPr>
          <w:sz w:val="26"/>
        </w:rPr>
        <w:t>Изделия:</w:t>
      </w:r>
      <w:r>
        <w:rPr>
          <w:spacing w:val="38"/>
          <w:sz w:val="26"/>
        </w:rPr>
        <w:t xml:space="preserve"> </w:t>
      </w:r>
      <w:r>
        <w:rPr>
          <w:sz w:val="26"/>
        </w:rPr>
        <w:t>энциклопедия</w:t>
      </w:r>
      <w:proofErr w:type="gramStart"/>
      <w:r>
        <w:rPr>
          <w:spacing w:val="39"/>
          <w:sz w:val="26"/>
        </w:rPr>
        <w:t xml:space="preserve"> </w:t>
      </w:r>
      <w:r>
        <w:rPr>
          <w:sz w:val="26"/>
        </w:rPr>
        <w:t>/</w:t>
      </w:r>
      <w:r>
        <w:rPr>
          <w:spacing w:val="37"/>
          <w:sz w:val="26"/>
        </w:rPr>
        <w:t xml:space="preserve"> </w:t>
      </w:r>
      <w:r>
        <w:rPr>
          <w:sz w:val="26"/>
        </w:rPr>
        <w:t>П</w:t>
      </w:r>
      <w:proofErr w:type="gramEnd"/>
      <w:r>
        <w:rPr>
          <w:sz w:val="26"/>
        </w:rPr>
        <w:t>од</w:t>
      </w:r>
      <w:r>
        <w:rPr>
          <w:spacing w:val="40"/>
          <w:sz w:val="26"/>
        </w:rPr>
        <w:t xml:space="preserve"> </w:t>
      </w:r>
      <w:r>
        <w:rPr>
          <w:sz w:val="26"/>
        </w:rPr>
        <w:t>ред.</w:t>
      </w:r>
      <w:r>
        <w:rPr>
          <w:spacing w:val="37"/>
          <w:sz w:val="26"/>
        </w:rPr>
        <w:t xml:space="preserve"> </w:t>
      </w:r>
      <w:proofErr w:type="spellStart"/>
      <w:r>
        <w:rPr>
          <w:sz w:val="26"/>
        </w:rPr>
        <w:t>Т.Деркач</w:t>
      </w:r>
      <w:proofErr w:type="spellEnd"/>
      <w:r>
        <w:rPr>
          <w:sz w:val="26"/>
        </w:rPr>
        <w:t>.</w:t>
      </w:r>
      <w:r>
        <w:rPr>
          <w:spacing w:val="40"/>
          <w:sz w:val="26"/>
        </w:rPr>
        <w:t xml:space="preserve"> </w:t>
      </w:r>
      <w:r>
        <w:rPr>
          <w:sz w:val="26"/>
        </w:rPr>
        <w:t>–</w:t>
      </w:r>
      <w:r>
        <w:rPr>
          <w:spacing w:val="38"/>
          <w:sz w:val="26"/>
        </w:rPr>
        <w:t xml:space="preserve"> </w:t>
      </w:r>
      <w:r>
        <w:rPr>
          <w:sz w:val="26"/>
        </w:rPr>
        <w:t xml:space="preserve">М.: </w:t>
      </w:r>
      <w:proofErr w:type="spellStart"/>
      <w:r>
        <w:rPr>
          <w:spacing w:val="-4"/>
          <w:sz w:val="26"/>
        </w:rPr>
        <w:t>Аст</w:t>
      </w:r>
      <w:proofErr w:type="spellEnd"/>
      <w:r>
        <w:rPr>
          <w:spacing w:val="-4"/>
          <w:sz w:val="26"/>
        </w:rPr>
        <w:t>-</w:t>
      </w:r>
    </w:p>
    <w:p w:rsidR="00F2546B" w:rsidRDefault="001E25E0">
      <w:pPr>
        <w:pStyle w:val="a3"/>
        <w:spacing w:line="298" w:lineRule="exact"/>
      </w:pPr>
      <w:r>
        <w:t>пресс,</w:t>
      </w:r>
      <w:r>
        <w:rPr>
          <w:spacing w:val="-8"/>
        </w:rPr>
        <w:t xml:space="preserve"> </w:t>
      </w:r>
      <w:r>
        <w:rPr>
          <w:spacing w:val="-2"/>
        </w:rPr>
        <w:t>1999.</w:t>
      </w:r>
    </w:p>
    <w:p w:rsidR="00F2546B" w:rsidRDefault="001E25E0">
      <w:pPr>
        <w:pStyle w:val="a4"/>
        <w:numPr>
          <w:ilvl w:val="0"/>
          <w:numId w:val="23"/>
        </w:numPr>
        <w:tabs>
          <w:tab w:val="left" w:pos="610"/>
        </w:tabs>
        <w:ind w:left="222" w:right="905" w:firstLine="0"/>
        <w:rPr>
          <w:sz w:val="26"/>
        </w:rPr>
      </w:pPr>
      <w:proofErr w:type="spellStart"/>
      <w:r>
        <w:rPr>
          <w:sz w:val="26"/>
        </w:rPr>
        <w:t>Щеблыкин</w:t>
      </w:r>
      <w:proofErr w:type="spellEnd"/>
      <w:r>
        <w:rPr>
          <w:spacing w:val="-4"/>
          <w:sz w:val="26"/>
        </w:rPr>
        <w:t xml:space="preserve"> </w:t>
      </w:r>
      <w:r>
        <w:rPr>
          <w:sz w:val="26"/>
        </w:rPr>
        <w:t>И.К.</w:t>
      </w:r>
      <w:r>
        <w:rPr>
          <w:spacing w:val="-5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др.</w:t>
      </w:r>
      <w:r>
        <w:rPr>
          <w:spacing w:val="-5"/>
          <w:sz w:val="26"/>
        </w:rPr>
        <w:t xml:space="preserve"> </w:t>
      </w:r>
      <w:r>
        <w:rPr>
          <w:sz w:val="26"/>
        </w:rPr>
        <w:t>Аппликационные</w:t>
      </w:r>
      <w:r>
        <w:rPr>
          <w:spacing w:val="-5"/>
          <w:sz w:val="26"/>
        </w:rPr>
        <w:t xml:space="preserve"> </w:t>
      </w:r>
      <w:r>
        <w:rPr>
          <w:sz w:val="26"/>
        </w:rPr>
        <w:t>работы</w:t>
      </w:r>
      <w:r>
        <w:rPr>
          <w:spacing w:val="-4"/>
          <w:sz w:val="26"/>
        </w:rPr>
        <w:t xml:space="preserve"> </w:t>
      </w:r>
      <w:r>
        <w:rPr>
          <w:sz w:val="26"/>
        </w:rPr>
        <w:t>в</w:t>
      </w:r>
      <w:r>
        <w:rPr>
          <w:spacing w:val="-5"/>
          <w:sz w:val="26"/>
        </w:rPr>
        <w:t xml:space="preserve"> </w:t>
      </w:r>
      <w:r>
        <w:rPr>
          <w:sz w:val="26"/>
        </w:rPr>
        <w:t>начальных</w:t>
      </w:r>
      <w:r>
        <w:rPr>
          <w:spacing w:val="-3"/>
          <w:sz w:val="26"/>
        </w:rPr>
        <w:t xml:space="preserve"> </w:t>
      </w:r>
      <w:r>
        <w:rPr>
          <w:sz w:val="26"/>
        </w:rPr>
        <w:t>классах:</w:t>
      </w:r>
      <w:r>
        <w:rPr>
          <w:spacing w:val="-5"/>
          <w:sz w:val="26"/>
        </w:rPr>
        <w:t xml:space="preserve"> </w:t>
      </w:r>
      <w:r>
        <w:rPr>
          <w:sz w:val="26"/>
        </w:rPr>
        <w:t>Кн. для учителя - 2-изд.,</w:t>
      </w:r>
      <w:r>
        <w:rPr>
          <w:spacing w:val="40"/>
          <w:sz w:val="26"/>
        </w:rPr>
        <w:t xml:space="preserve"> </w:t>
      </w:r>
      <w:r>
        <w:rPr>
          <w:sz w:val="26"/>
        </w:rPr>
        <w:t>– М.: Просвещение, 1990.</w:t>
      </w:r>
    </w:p>
    <w:p w:rsidR="00F2546B" w:rsidRDefault="00F2546B">
      <w:pPr>
        <w:pStyle w:val="a3"/>
        <w:spacing w:before="7"/>
        <w:ind w:left="0"/>
      </w:pPr>
    </w:p>
    <w:p w:rsidR="00F2546B" w:rsidRDefault="00F2546B">
      <w:pPr>
        <w:pStyle w:val="a4"/>
        <w:tabs>
          <w:tab w:val="left" w:pos="929"/>
        </w:tabs>
        <w:spacing w:before="1"/>
        <w:ind w:left="0"/>
        <w:rPr>
          <w:sz w:val="26"/>
        </w:rPr>
      </w:pPr>
    </w:p>
    <w:sectPr w:rsidR="00F2546B">
      <w:pgSz w:w="11910" w:h="16840"/>
      <w:pgMar w:top="1040" w:right="340" w:bottom="1200" w:left="1480" w:header="0" w:footer="98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7FB" w:rsidRDefault="004E47FB">
      <w:r>
        <w:separator/>
      </w:r>
    </w:p>
  </w:endnote>
  <w:endnote w:type="continuationSeparator" w:id="0">
    <w:p w:rsidR="004E47FB" w:rsidRDefault="004E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46B" w:rsidRDefault="001E25E0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7020560</wp:posOffset>
              </wp:positionH>
              <wp:positionV relativeFrom="page">
                <wp:posOffset>9915525</wp:posOffset>
              </wp:positionV>
              <wp:extent cx="232410" cy="165735"/>
              <wp:effectExtent l="0" t="0" r="0" b="0"/>
              <wp:wrapNone/>
              <wp:docPr id="2" name="Text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2546B" w:rsidRDefault="001E25E0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1745EC">
                            <w:rPr>
                              <w:rFonts w:ascii="Calibri"/>
                              <w:noProof/>
                              <w:spacing w:val="-5"/>
                            </w:rPr>
                            <w:t>18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52.8pt;margin-top:780.75pt;width:18.3pt;height:13.0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" filled="f" stroked="f">
              <v:textbox inset="0,0,0,0">
                <w:txbxContent>
                  <w:p w:rsidR="00F2546B" w:rsidRDefault="001E25E0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1745EC">
                      <w:rPr>
                        <w:rFonts w:ascii="Calibri"/>
                        <w:noProof/>
                        <w:spacing w:val="-5"/>
                      </w:rPr>
                      <w:t>18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7FB" w:rsidRDefault="004E47FB">
      <w:r>
        <w:separator/>
      </w:r>
    </w:p>
  </w:footnote>
  <w:footnote w:type="continuationSeparator" w:id="0">
    <w:p w:rsidR="004E47FB" w:rsidRDefault="004E4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39341B"/>
    <w:multiLevelType w:val="multilevel"/>
    <w:tmpl w:val="9239341B"/>
    <w:lvl w:ilvl="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608" w:hanging="14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976" w:hanging="1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345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13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82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50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18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87" w:hanging="140"/>
      </w:pPr>
      <w:rPr>
        <w:rFonts w:hint="default"/>
        <w:lang w:val="ru-RU" w:eastAsia="en-US" w:bidi="ar-SA"/>
      </w:rPr>
    </w:lvl>
  </w:abstractNum>
  <w:abstractNum w:abstractNumId="1">
    <w:nsid w:val="9C8AC8EF"/>
    <w:multiLevelType w:val="multilevel"/>
    <w:tmpl w:val="9C8AC8EF"/>
    <w:lvl w:ilvl="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608" w:hanging="14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976" w:hanging="1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345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13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82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50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18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87" w:hanging="140"/>
      </w:pPr>
      <w:rPr>
        <w:rFonts w:hint="default"/>
        <w:lang w:val="ru-RU" w:eastAsia="en-US" w:bidi="ar-SA"/>
      </w:rPr>
    </w:lvl>
  </w:abstractNum>
  <w:abstractNum w:abstractNumId="2">
    <w:nsid w:val="B5E306ED"/>
    <w:multiLevelType w:val="multilevel"/>
    <w:tmpl w:val="B5E306ED"/>
    <w:lvl w:ilvl="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608" w:hanging="14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976" w:hanging="1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345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13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82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50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18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87" w:hanging="140"/>
      </w:pPr>
      <w:rPr>
        <w:rFonts w:hint="default"/>
        <w:lang w:val="ru-RU" w:eastAsia="en-US" w:bidi="ar-SA"/>
      </w:rPr>
    </w:lvl>
  </w:abstractNum>
  <w:abstractNum w:abstractNumId="3">
    <w:nsid w:val="BF205925"/>
    <w:multiLevelType w:val="multilevel"/>
    <w:tmpl w:val="BF205925"/>
    <w:lvl w:ilvl="0">
      <w:start w:val="1"/>
      <w:numFmt w:val="decimal"/>
      <w:lvlText w:val="%1."/>
      <w:lvlJc w:val="left"/>
      <w:pPr>
        <w:ind w:left="481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622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1671" w:hanging="2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23" w:hanging="2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75" w:hanging="2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27" w:hanging="2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79" w:hanging="2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30" w:hanging="2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82" w:hanging="260"/>
      </w:pPr>
      <w:rPr>
        <w:rFonts w:hint="default"/>
        <w:lang w:val="ru-RU" w:eastAsia="en-US" w:bidi="ar-SA"/>
      </w:rPr>
    </w:lvl>
  </w:abstractNum>
  <w:abstractNum w:abstractNumId="4">
    <w:nsid w:val="C8879AEF"/>
    <w:multiLevelType w:val="multilevel"/>
    <w:tmpl w:val="C8879AEF"/>
    <w:lvl w:ilvl="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608" w:hanging="14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976" w:hanging="1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345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13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82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50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18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87" w:hanging="140"/>
      </w:pPr>
      <w:rPr>
        <w:rFonts w:hint="default"/>
        <w:lang w:val="ru-RU" w:eastAsia="en-US" w:bidi="ar-SA"/>
      </w:rPr>
    </w:lvl>
  </w:abstractNum>
  <w:abstractNum w:abstractNumId="5">
    <w:nsid w:val="CF092B84"/>
    <w:multiLevelType w:val="multilevel"/>
    <w:tmpl w:val="CF092B84"/>
    <w:lvl w:ilvl="0">
      <w:start w:val="1"/>
      <w:numFmt w:val="decimal"/>
      <w:lvlText w:val="%1."/>
      <w:lvlJc w:val="left"/>
      <w:pPr>
        <w:ind w:left="222" w:hanging="32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numFmt w:val="bullet"/>
      <w:lvlText w:val="•"/>
      <w:lvlJc w:val="left"/>
      <w:pPr>
        <w:ind w:left="1206" w:hanging="322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93" w:hanging="3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79" w:hanging="3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3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3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3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3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3" w:hanging="322"/>
      </w:pPr>
      <w:rPr>
        <w:rFonts w:hint="default"/>
        <w:lang w:val="ru-RU" w:eastAsia="en-US" w:bidi="ar-SA"/>
      </w:rPr>
    </w:lvl>
  </w:abstractNum>
  <w:abstractNum w:abstractNumId="6">
    <w:nsid w:val="D7F9FE59"/>
    <w:multiLevelType w:val="multilevel"/>
    <w:tmpl w:val="D7F9FE59"/>
    <w:lvl w:ilvl="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608" w:hanging="14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976" w:hanging="1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345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13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82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50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18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87" w:hanging="140"/>
      </w:pPr>
      <w:rPr>
        <w:rFonts w:hint="default"/>
        <w:lang w:val="ru-RU" w:eastAsia="en-US" w:bidi="ar-SA"/>
      </w:rPr>
    </w:lvl>
  </w:abstractNum>
  <w:abstractNum w:abstractNumId="7">
    <w:nsid w:val="DCBA6B53"/>
    <w:multiLevelType w:val="multilevel"/>
    <w:tmpl w:val="DCBA6B53"/>
    <w:lvl w:ilvl="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482" w:hanging="14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864" w:hanging="1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47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29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12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394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776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59" w:hanging="140"/>
      </w:pPr>
      <w:rPr>
        <w:rFonts w:hint="default"/>
        <w:lang w:val="ru-RU" w:eastAsia="en-US" w:bidi="ar-SA"/>
      </w:rPr>
    </w:lvl>
  </w:abstractNum>
  <w:abstractNum w:abstractNumId="8">
    <w:nsid w:val="F4B5D9F5"/>
    <w:multiLevelType w:val="multilevel"/>
    <w:tmpl w:val="F4B5D9F5"/>
    <w:lvl w:ilvl="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608" w:hanging="14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976" w:hanging="1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345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13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82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50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18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87" w:hanging="140"/>
      </w:pPr>
      <w:rPr>
        <w:rFonts w:hint="default"/>
        <w:lang w:val="ru-RU" w:eastAsia="en-US" w:bidi="ar-SA"/>
      </w:rPr>
    </w:lvl>
  </w:abstractNum>
  <w:abstractNum w:abstractNumId="9">
    <w:nsid w:val="0053208E"/>
    <w:multiLevelType w:val="multilevel"/>
    <w:tmpl w:val="0053208E"/>
    <w:lvl w:ilvl="0">
      <w:start w:val="1"/>
      <w:numFmt w:val="decimal"/>
      <w:lvlText w:val="%1."/>
      <w:lvlJc w:val="left"/>
      <w:pPr>
        <w:ind w:left="481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22" w:hanging="33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1547" w:hanging="33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14" w:hanging="33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82" w:hanging="33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49" w:hanging="33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16" w:hanging="33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84" w:hanging="33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1" w:hanging="339"/>
      </w:pPr>
      <w:rPr>
        <w:rFonts w:hint="default"/>
        <w:lang w:val="ru-RU" w:eastAsia="en-US" w:bidi="ar-SA"/>
      </w:rPr>
    </w:lvl>
  </w:abstractNum>
  <w:abstractNum w:abstractNumId="10">
    <w:nsid w:val="0248C179"/>
    <w:multiLevelType w:val="multilevel"/>
    <w:tmpl w:val="0248C179"/>
    <w:lvl w:ilvl="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608" w:hanging="14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976" w:hanging="1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345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13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82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50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18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87" w:hanging="140"/>
      </w:pPr>
      <w:rPr>
        <w:rFonts w:hint="default"/>
        <w:lang w:val="ru-RU" w:eastAsia="en-US" w:bidi="ar-SA"/>
      </w:rPr>
    </w:lvl>
  </w:abstractNum>
  <w:abstractNum w:abstractNumId="11">
    <w:nsid w:val="03D62ECE"/>
    <w:multiLevelType w:val="multilevel"/>
    <w:tmpl w:val="03D62ECE"/>
    <w:lvl w:ilvl="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608" w:hanging="14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976" w:hanging="1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345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13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82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50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18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87" w:hanging="140"/>
      </w:pPr>
      <w:rPr>
        <w:rFonts w:hint="default"/>
        <w:lang w:val="ru-RU" w:eastAsia="en-US" w:bidi="ar-SA"/>
      </w:rPr>
    </w:lvl>
  </w:abstractNum>
  <w:abstractNum w:abstractNumId="12">
    <w:nsid w:val="0E640482"/>
    <w:multiLevelType w:val="multilevel"/>
    <w:tmpl w:val="0E640482"/>
    <w:lvl w:ilvl="0">
      <w:start w:val="1"/>
      <w:numFmt w:val="decimal"/>
      <w:lvlText w:val="%1."/>
      <w:lvlJc w:val="left"/>
      <w:pPr>
        <w:ind w:left="222" w:hanging="29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2"/>
        <w:sz w:val="26"/>
        <w:szCs w:val="26"/>
        <w:lang w:val="ru-RU" w:eastAsia="en-US" w:bidi="ar-SA"/>
      </w:rPr>
    </w:lvl>
    <w:lvl w:ilvl="1">
      <w:numFmt w:val="bullet"/>
      <w:lvlText w:val="•"/>
      <w:lvlJc w:val="left"/>
      <w:pPr>
        <w:ind w:left="1206" w:hanging="291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93" w:hanging="29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79" w:hanging="29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29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29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29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29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3" w:hanging="291"/>
      </w:pPr>
      <w:rPr>
        <w:rFonts w:hint="default"/>
        <w:lang w:val="ru-RU" w:eastAsia="en-US" w:bidi="ar-SA"/>
      </w:rPr>
    </w:lvl>
  </w:abstractNum>
  <w:abstractNum w:abstractNumId="13">
    <w:nsid w:val="2470EC97"/>
    <w:multiLevelType w:val="multilevel"/>
    <w:tmpl w:val="2470EC97"/>
    <w:lvl w:ilvl="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608" w:hanging="14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976" w:hanging="1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345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13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82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50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18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87" w:hanging="140"/>
      </w:pPr>
      <w:rPr>
        <w:rFonts w:hint="default"/>
        <w:lang w:val="ru-RU" w:eastAsia="en-US" w:bidi="ar-SA"/>
      </w:rPr>
    </w:lvl>
  </w:abstractNum>
  <w:abstractNum w:abstractNumId="14">
    <w:nsid w:val="25B654F3"/>
    <w:multiLevelType w:val="multilevel"/>
    <w:tmpl w:val="25B654F3"/>
    <w:lvl w:ilvl="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482" w:hanging="14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864" w:hanging="1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47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29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12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394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776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59" w:hanging="140"/>
      </w:pPr>
      <w:rPr>
        <w:rFonts w:hint="default"/>
        <w:lang w:val="ru-RU" w:eastAsia="en-US" w:bidi="ar-SA"/>
      </w:rPr>
    </w:lvl>
  </w:abstractNum>
  <w:abstractNum w:abstractNumId="15">
    <w:nsid w:val="2A8F537B"/>
    <w:multiLevelType w:val="multilevel"/>
    <w:tmpl w:val="2A8F537B"/>
    <w:lvl w:ilvl="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608" w:hanging="14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976" w:hanging="1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345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13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82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50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18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87" w:hanging="140"/>
      </w:pPr>
      <w:rPr>
        <w:rFonts w:hint="default"/>
        <w:lang w:val="ru-RU" w:eastAsia="en-US" w:bidi="ar-SA"/>
      </w:rPr>
    </w:lvl>
  </w:abstractNum>
  <w:abstractNum w:abstractNumId="16">
    <w:nsid w:val="46A08BB8"/>
    <w:multiLevelType w:val="multilevel"/>
    <w:tmpl w:val="46A08BB8"/>
    <w:lvl w:ilvl="0">
      <w:start w:val="1"/>
      <w:numFmt w:val="decimal"/>
      <w:lvlText w:val="%1."/>
      <w:lvlJc w:val="left"/>
      <w:pPr>
        <w:ind w:left="481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930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1956" w:hanging="34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7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8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2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3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53" w:hanging="348"/>
      </w:pPr>
      <w:rPr>
        <w:rFonts w:hint="default"/>
        <w:lang w:val="ru-RU" w:eastAsia="en-US" w:bidi="ar-SA"/>
      </w:rPr>
    </w:lvl>
  </w:abstractNum>
  <w:abstractNum w:abstractNumId="17">
    <w:nsid w:val="4C1BAE26"/>
    <w:multiLevelType w:val="multilevel"/>
    <w:tmpl w:val="4C1BAE26"/>
    <w:lvl w:ilvl="0">
      <w:start w:val="1"/>
      <w:numFmt w:val="decimal"/>
      <w:lvlText w:val="%1."/>
      <w:lvlJc w:val="left"/>
      <w:pPr>
        <w:ind w:left="930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numFmt w:val="bullet"/>
      <w:lvlText w:val="•"/>
      <w:lvlJc w:val="left"/>
      <w:pPr>
        <w:ind w:left="1854" w:hanging="34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769" w:hanging="34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83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9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13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7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2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57" w:hanging="348"/>
      </w:pPr>
      <w:rPr>
        <w:rFonts w:hint="default"/>
        <w:lang w:val="ru-RU" w:eastAsia="en-US" w:bidi="ar-SA"/>
      </w:rPr>
    </w:lvl>
  </w:abstractNum>
  <w:abstractNum w:abstractNumId="18">
    <w:nsid w:val="4D4DC07F"/>
    <w:multiLevelType w:val="multilevel"/>
    <w:tmpl w:val="4D4DC07F"/>
    <w:lvl w:ilvl="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608" w:hanging="14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976" w:hanging="1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345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13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82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50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18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87" w:hanging="140"/>
      </w:pPr>
      <w:rPr>
        <w:rFonts w:hint="default"/>
        <w:lang w:val="ru-RU" w:eastAsia="en-US" w:bidi="ar-SA"/>
      </w:rPr>
    </w:lvl>
  </w:abstractNum>
  <w:abstractNum w:abstractNumId="19">
    <w:nsid w:val="59ADCABA"/>
    <w:multiLevelType w:val="multilevel"/>
    <w:tmpl w:val="59ADCABA"/>
    <w:lvl w:ilvl="0">
      <w:numFmt w:val="bullet"/>
      <w:lvlText w:val="-"/>
      <w:lvlJc w:val="left"/>
      <w:pPr>
        <w:ind w:left="222" w:hanging="152"/>
      </w:pPr>
      <w:rPr>
        <w:rFonts w:ascii="Times New Roman" w:eastAsia="Times New Roman" w:hAnsi="Times New Roman" w:cs="Times New Roman" w:hint="default"/>
        <w:spacing w:val="0"/>
        <w:w w:val="99"/>
        <w:lang w:val="ru-RU" w:eastAsia="en-US" w:bidi="ar-SA"/>
      </w:rPr>
    </w:lvl>
    <w:lvl w:ilvl="1">
      <w:numFmt w:val="bullet"/>
      <w:lvlText w:val="•"/>
      <w:lvlJc w:val="left"/>
      <w:pPr>
        <w:ind w:left="1206" w:hanging="152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93" w:hanging="15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79" w:hanging="1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1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1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1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1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3" w:hanging="152"/>
      </w:pPr>
      <w:rPr>
        <w:rFonts w:hint="default"/>
        <w:lang w:val="ru-RU" w:eastAsia="en-US" w:bidi="ar-SA"/>
      </w:rPr>
    </w:lvl>
  </w:abstractNum>
  <w:abstractNum w:abstractNumId="20">
    <w:nsid w:val="5A241D34"/>
    <w:multiLevelType w:val="multilevel"/>
    <w:tmpl w:val="5A241D34"/>
    <w:lvl w:ilvl="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482" w:hanging="14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864" w:hanging="1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47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29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12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394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776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59" w:hanging="140"/>
      </w:pPr>
      <w:rPr>
        <w:rFonts w:hint="default"/>
        <w:lang w:val="ru-RU" w:eastAsia="en-US" w:bidi="ar-SA"/>
      </w:rPr>
    </w:lvl>
  </w:abstractNum>
  <w:abstractNum w:abstractNumId="21">
    <w:nsid w:val="60382F6E"/>
    <w:multiLevelType w:val="multilevel"/>
    <w:tmpl w:val="60382F6E"/>
    <w:lvl w:ilvl="0">
      <w:numFmt w:val="bullet"/>
      <w:lvlText w:val="-"/>
      <w:lvlJc w:val="left"/>
      <w:pPr>
        <w:ind w:left="438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numFmt w:val="bullet"/>
      <w:lvlText w:val="•"/>
      <w:lvlJc w:val="left"/>
      <w:pPr>
        <w:ind w:left="1404" w:hanging="152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369" w:hanging="15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33" w:hanging="1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8" w:hanging="1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63" w:hanging="1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7" w:hanging="1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2" w:hanging="1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57" w:hanging="152"/>
      </w:pPr>
      <w:rPr>
        <w:rFonts w:hint="default"/>
        <w:lang w:val="ru-RU" w:eastAsia="en-US" w:bidi="ar-SA"/>
      </w:rPr>
    </w:lvl>
  </w:abstractNum>
  <w:abstractNum w:abstractNumId="22">
    <w:nsid w:val="72183CF9"/>
    <w:multiLevelType w:val="multilevel"/>
    <w:tmpl w:val="72183CF9"/>
    <w:lvl w:ilvl="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608" w:hanging="14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976" w:hanging="1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345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13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82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50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18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87" w:hanging="140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5"/>
  </w:num>
  <w:num w:numId="3">
    <w:abstractNumId w:val="19"/>
  </w:num>
  <w:num w:numId="4">
    <w:abstractNumId w:val="3"/>
  </w:num>
  <w:num w:numId="5">
    <w:abstractNumId w:val="2"/>
  </w:num>
  <w:num w:numId="6">
    <w:abstractNumId w:val="11"/>
  </w:num>
  <w:num w:numId="7">
    <w:abstractNumId w:val="14"/>
  </w:num>
  <w:num w:numId="8">
    <w:abstractNumId w:val="22"/>
  </w:num>
  <w:num w:numId="9">
    <w:abstractNumId w:val="10"/>
  </w:num>
  <w:num w:numId="10">
    <w:abstractNumId w:val="0"/>
  </w:num>
  <w:num w:numId="11">
    <w:abstractNumId w:val="15"/>
  </w:num>
  <w:num w:numId="12">
    <w:abstractNumId w:val="20"/>
  </w:num>
  <w:num w:numId="13">
    <w:abstractNumId w:val="4"/>
  </w:num>
  <w:num w:numId="14">
    <w:abstractNumId w:val="18"/>
  </w:num>
  <w:num w:numId="15">
    <w:abstractNumId w:val="8"/>
  </w:num>
  <w:num w:numId="16">
    <w:abstractNumId w:val="13"/>
  </w:num>
  <w:num w:numId="17">
    <w:abstractNumId w:val="7"/>
  </w:num>
  <w:num w:numId="18">
    <w:abstractNumId w:val="6"/>
  </w:num>
  <w:num w:numId="19">
    <w:abstractNumId w:val="1"/>
  </w:num>
  <w:num w:numId="20">
    <w:abstractNumId w:val="17"/>
  </w:num>
  <w:num w:numId="21">
    <w:abstractNumId w:val="21"/>
  </w:num>
  <w:num w:numId="22">
    <w:abstractNumId w:val="12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2546B"/>
    <w:rsid w:val="001745EC"/>
    <w:rsid w:val="001E25E0"/>
    <w:rsid w:val="00324FFB"/>
    <w:rsid w:val="004E47FB"/>
    <w:rsid w:val="00F2546B"/>
    <w:rsid w:val="232C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1">
    <w:name w:val="heading 1"/>
    <w:basedOn w:val="a"/>
    <w:uiPriority w:val="1"/>
    <w:qFormat/>
    <w:pPr>
      <w:ind w:left="2047" w:right="2053"/>
      <w:jc w:val="center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222"/>
    </w:pPr>
    <w:rPr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pPr>
      <w:ind w:left="222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1">
    <w:name w:val="heading 1"/>
    <w:basedOn w:val="a"/>
    <w:uiPriority w:val="1"/>
    <w:qFormat/>
    <w:pPr>
      <w:ind w:left="2047" w:right="2053"/>
      <w:jc w:val="center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222"/>
    </w:pPr>
    <w:rPr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pPr>
      <w:ind w:left="222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pandia.ru/text/category/sanitarnie_normi/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http-wikipediya.ru/wiki/%D0%98%D0%B7%D0%BE%D0%B1%D1%80%D0%B0%D0%B7%D0%B8%D1%82%D0%B5%D0%BB%D1%8C%D0%BD%D0%BE%D0%B5_%D0%B8%D1%81%D0%BA%D1%83%D1%81%D1%81%D1%82%D0%B2%D0%BE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5" Type="http://schemas.microsoft.com/office/2007/relationships/stylesWithEffects" Target="stylesWithEffects.xml"/><Relationship Id="rId15" Type="http://schemas.openxmlformats.org/officeDocument/2006/relationships/hyperlink" Target="http://http-wikipediya.ru/wiki/%D0%A4%D1%80%D0%B0%D0%BD%D1%86%D1%83%D0%B7%D1%81%D0%BA%D0%B8%D0%B9_%D1%8F%D0%B7%D1%8B%D0%BA" TargetMode="External"/><Relationship Id="rId10" Type="http://schemas.openxmlformats.org/officeDocument/2006/relationships/image" Target="media/image1.emf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s://ru.wikipedia.org/wiki/%D0%90%D0%BD%D0%B3%D0%BB%D0%B8%D0%B9%D1%81%D0%BA%D0%B8%D0%B9_%D1%8F%D0%B7%D1%8B%D0%B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71DFA43-B17D-44A5-8A21-B55D024DB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5389</Words>
  <Characters>30722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 1</cp:lastModifiedBy>
  <cp:revision>3</cp:revision>
  <dcterms:created xsi:type="dcterms:W3CDTF">2024-10-13T15:08:00Z</dcterms:created>
  <dcterms:modified xsi:type="dcterms:W3CDTF">2024-10-15T03:03:00Z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2024-09-22T00:00:00Z</vt:filetime>
  </property>
  <property fmtid="{D5CDD505-2E9C-101B-9397-08002B2CF9AE}" pid="5" name="Producer">
    <vt:lpwstr>Microsoft® Word 2016</vt:lpwstr>
  </property>
  <property fmtid="{D5CDD505-2E9C-101B-9397-08002B2CF9AE}" pid="6" name="KSOProductBuildVer">
    <vt:lpwstr>1049-12.2.0.18283</vt:lpwstr>
  </property>
  <property fmtid="{D5CDD505-2E9C-101B-9397-08002B2CF9AE}" pid="7" name="ICV">
    <vt:lpwstr>0B2591594B044113B6423584DBE9CA87_13</vt:lpwstr>
  </property>
</Properties>
</file>